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73D8E" w14:textId="5E08BE4C" w:rsidR="003067E4" w:rsidRDefault="00A67D54" w:rsidP="003067E4">
      <w:pPr>
        <w:pStyle w:val="berschrift1"/>
        <w:rPr>
          <w:sz w:val="48"/>
        </w:rPr>
      </w:pPr>
      <w:r>
        <w:rPr>
          <w:noProof/>
          <w:sz w:val="48"/>
        </w:rPr>
        <w:drawing>
          <wp:inline distT="0" distB="0" distL="0" distR="0" wp14:anchorId="10794B3F" wp14:editId="1FDD08BE">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E42D6D6" w14:textId="77777777" w:rsidR="007166CE" w:rsidRDefault="007166CE" w:rsidP="007166CE">
      <w:pPr>
        <w:pStyle w:val="berschrift1"/>
      </w:pPr>
      <w:r>
        <w:br w:type="page"/>
      </w:r>
      <w:r>
        <w:lastRenderedPageBreak/>
        <w:t>Vorwort</w:t>
      </w:r>
    </w:p>
    <w:p w14:paraId="35389773"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5716EA19"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251F9A53" w14:textId="77777777" w:rsidR="007166CE" w:rsidRDefault="007166CE" w:rsidP="007166CE">
      <w:r>
        <w:t>Euch allen wünsche ich Gottes reichen Segen und dass Ihr für Euch interessante Texte hier findet. Für Anregungen bin ich immer dankbar.</w:t>
      </w:r>
    </w:p>
    <w:p w14:paraId="48702271" w14:textId="77777777" w:rsidR="007166CE" w:rsidRDefault="007166CE" w:rsidP="007166CE">
      <w:r>
        <w:t>Gruß &amp; Segen,</w:t>
      </w:r>
    </w:p>
    <w:p w14:paraId="10E61D0C" w14:textId="77777777" w:rsidR="007166CE" w:rsidRDefault="007166CE" w:rsidP="007166CE">
      <w:r>
        <w:t>Andreas</w:t>
      </w:r>
    </w:p>
    <w:p w14:paraId="66F5209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4F0026A" w14:textId="5FCEAF2C" w:rsidR="00BD71A4" w:rsidRDefault="007245B2">
      <w:pPr>
        <w:spacing w:after="0" w:line="240" w:lineRule="auto"/>
      </w:pPr>
      <w:r>
        <w:rPr>
          <w:noProof/>
        </w:rPr>
        <w:drawing>
          <wp:inline distT="0" distB="0" distL="0" distR="0" wp14:anchorId="1723111B" wp14:editId="26A99B3E">
            <wp:extent cx="5133975" cy="8172450"/>
            <wp:effectExtent l="0" t="0" r="9525" b="0"/>
            <wp:docPr id="1" name="Grafik 1" descr="Ein Bild, das Text, Bu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Buch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133975" cy="8172450"/>
                    </a:xfrm>
                    <a:prstGeom prst="rect">
                      <a:avLst/>
                    </a:prstGeom>
                  </pic:spPr>
                </pic:pic>
              </a:graphicData>
            </a:graphic>
          </wp:inline>
        </w:drawing>
      </w:r>
    </w:p>
    <w:p w14:paraId="66999A3C" w14:textId="77777777" w:rsidR="00BD71A4" w:rsidRDefault="00BD71A4">
      <w:pPr>
        <w:spacing w:after="0" w:line="240" w:lineRule="auto"/>
        <w:rPr>
          <w:rFonts w:eastAsia="Times New Roman"/>
          <w:b/>
          <w:bCs/>
          <w:color w:val="000000"/>
          <w:kern w:val="36"/>
          <w:sz w:val="36"/>
          <w:szCs w:val="48"/>
          <w:lang w:eastAsia="de-DE"/>
        </w:rPr>
      </w:pPr>
      <w:r>
        <w:br w:type="page"/>
      </w:r>
    </w:p>
    <w:p w14:paraId="4388E213" w14:textId="77777777" w:rsidR="007245B2" w:rsidRDefault="007245B2" w:rsidP="007245B2">
      <w:pPr>
        <w:pStyle w:val="berschrift1"/>
        <w:rPr>
          <w:sz w:val="48"/>
        </w:rPr>
      </w:pPr>
      <w:proofErr w:type="spellStart"/>
      <w:r>
        <w:t>Draconites</w:t>
      </w:r>
      <w:proofErr w:type="spellEnd"/>
      <w:r>
        <w:t xml:space="preserve">, Johannes - </w:t>
      </w:r>
      <w:proofErr w:type="spellStart"/>
      <w:r>
        <w:t>Bekendnis</w:t>
      </w:r>
      <w:proofErr w:type="spellEnd"/>
      <w:r>
        <w:t xml:space="preserve"> des </w:t>
      </w:r>
      <w:proofErr w:type="spellStart"/>
      <w:r>
        <w:t>Glawbens</w:t>
      </w:r>
      <w:proofErr w:type="spellEnd"/>
      <w:r>
        <w:t xml:space="preserve"> / und der Lehre.</w:t>
      </w:r>
    </w:p>
    <w:p w14:paraId="7555CFF6" w14:textId="77777777" w:rsidR="007245B2" w:rsidRDefault="007245B2" w:rsidP="007245B2">
      <w:pPr>
        <w:pStyle w:val="StandardWeb"/>
      </w:pPr>
      <w:proofErr w:type="spellStart"/>
      <w:r>
        <w:t>Doct</w:t>
      </w:r>
      <w:proofErr w:type="spellEnd"/>
      <w:r>
        <w:t xml:space="preserve">. Joannes </w:t>
      </w:r>
      <w:proofErr w:type="spellStart"/>
      <w:r>
        <w:t>Draconites</w:t>
      </w:r>
      <w:proofErr w:type="spellEnd"/>
      <w:r>
        <w:t xml:space="preserve">. </w:t>
      </w:r>
    </w:p>
    <w:p w14:paraId="78180122" w14:textId="77777777" w:rsidR="007245B2" w:rsidRDefault="007245B2" w:rsidP="007245B2">
      <w:pPr>
        <w:pStyle w:val="StandardWeb"/>
      </w:pPr>
      <w:r>
        <w:t xml:space="preserve">Weil des ersten </w:t>
      </w:r>
      <w:proofErr w:type="spellStart"/>
      <w:r>
        <w:t>menschen</w:t>
      </w:r>
      <w:proofErr w:type="spellEnd"/>
      <w:r>
        <w:t xml:space="preserve"> </w:t>
      </w:r>
      <w:proofErr w:type="spellStart"/>
      <w:r>
        <w:t>sünd</w:t>
      </w:r>
      <w:proofErr w:type="spellEnd"/>
      <w:r>
        <w:t xml:space="preserve"> todt </w:t>
      </w:r>
      <w:proofErr w:type="spellStart"/>
      <w:r>
        <w:t>unn</w:t>
      </w:r>
      <w:proofErr w:type="spellEnd"/>
      <w:r>
        <w:t xml:space="preserve"> </w:t>
      </w:r>
      <w:proofErr w:type="spellStart"/>
      <w:r>
        <w:t>verdamnus</w:t>
      </w:r>
      <w:proofErr w:type="spellEnd"/>
      <w:r>
        <w:t xml:space="preserve"> / </w:t>
      </w:r>
      <w:proofErr w:type="spellStart"/>
      <w:r>
        <w:t>auff</w:t>
      </w:r>
      <w:proofErr w:type="spellEnd"/>
      <w:r>
        <w:t xml:space="preserve"> alle </w:t>
      </w:r>
      <w:proofErr w:type="spellStart"/>
      <w:r>
        <w:t>menschen</w:t>
      </w:r>
      <w:proofErr w:type="spellEnd"/>
      <w:r>
        <w:t xml:space="preserve"> erben / also das kein </w:t>
      </w:r>
      <w:proofErr w:type="spellStart"/>
      <w:r>
        <w:t>mensch</w:t>
      </w:r>
      <w:proofErr w:type="spellEnd"/>
      <w:r>
        <w:t xml:space="preserve"> selig werden mag / ehr </w:t>
      </w:r>
      <w:proofErr w:type="spellStart"/>
      <w:r>
        <w:t>glewbe</w:t>
      </w:r>
      <w:proofErr w:type="spellEnd"/>
      <w:r>
        <w:t xml:space="preserve"> den </w:t>
      </w:r>
      <w:proofErr w:type="spellStart"/>
      <w:r>
        <w:t>unn</w:t>
      </w:r>
      <w:proofErr w:type="spellEnd"/>
      <w:r>
        <w:t xml:space="preserve"> bekenne / das ihn Gottes und Marie </w:t>
      </w:r>
      <w:proofErr w:type="spellStart"/>
      <w:r>
        <w:t>sohn</w:t>
      </w:r>
      <w:proofErr w:type="spellEnd"/>
      <w:r>
        <w:t xml:space="preserve"> </w:t>
      </w:r>
      <w:proofErr w:type="spellStart"/>
      <w:r>
        <w:t>Jhesus</w:t>
      </w:r>
      <w:proofErr w:type="spellEnd"/>
      <w:r>
        <w:t xml:space="preserve"> Christus / durch sein sterben </w:t>
      </w:r>
      <w:proofErr w:type="spellStart"/>
      <w:r>
        <w:t>unbnd</w:t>
      </w:r>
      <w:proofErr w:type="spellEnd"/>
      <w:r>
        <w:t xml:space="preserve"> </w:t>
      </w:r>
      <w:proofErr w:type="spellStart"/>
      <w:r>
        <w:t>aufferstehen</w:t>
      </w:r>
      <w:proofErr w:type="spellEnd"/>
      <w:r>
        <w:t xml:space="preserve"> / von </w:t>
      </w:r>
      <w:proofErr w:type="spellStart"/>
      <w:r>
        <w:t>sünd</w:t>
      </w:r>
      <w:proofErr w:type="spellEnd"/>
      <w:r>
        <w:t xml:space="preserve"> todt </w:t>
      </w:r>
      <w:proofErr w:type="spellStart"/>
      <w:r>
        <w:t>unn</w:t>
      </w:r>
      <w:proofErr w:type="spellEnd"/>
      <w:r>
        <w:t xml:space="preserve"> hell </w:t>
      </w:r>
      <w:proofErr w:type="spellStart"/>
      <w:r>
        <w:t>erloeset</w:t>
      </w:r>
      <w:proofErr w:type="spellEnd"/>
      <w:r>
        <w:t xml:space="preserve"> habe / so </w:t>
      </w:r>
      <w:proofErr w:type="spellStart"/>
      <w:r>
        <w:t>woellen</w:t>
      </w:r>
      <w:proofErr w:type="spellEnd"/>
      <w:r>
        <w:t xml:space="preserve"> wir im </w:t>
      </w:r>
      <w:proofErr w:type="spellStart"/>
      <w:r>
        <w:t>namen</w:t>
      </w:r>
      <w:proofErr w:type="spellEnd"/>
      <w:r>
        <w:t xml:space="preserve"> und willen unsers Herrn </w:t>
      </w:r>
      <w:proofErr w:type="spellStart"/>
      <w:r>
        <w:t>Jhesu</w:t>
      </w:r>
      <w:proofErr w:type="spellEnd"/>
      <w:r>
        <w:t xml:space="preserve"> / </w:t>
      </w:r>
      <w:proofErr w:type="spellStart"/>
      <w:r>
        <w:t>diss</w:t>
      </w:r>
      <w:proofErr w:type="spellEnd"/>
      <w:r>
        <w:t xml:space="preserve"> </w:t>
      </w:r>
      <w:proofErr w:type="spellStart"/>
      <w:r>
        <w:t>bekendtnis</w:t>
      </w:r>
      <w:proofErr w:type="spellEnd"/>
      <w:r>
        <w:t xml:space="preserve"> am </w:t>
      </w:r>
      <w:proofErr w:type="spellStart"/>
      <w:r>
        <w:t>gesetz</w:t>
      </w:r>
      <w:proofErr w:type="spellEnd"/>
      <w:r>
        <w:t xml:space="preserve"> </w:t>
      </w:r>
      <w:proofErr w:type="spellStart"/>
      <w:r>
        <w:t>anfahen</w:t>
      </w:r>
      <w:proofErr w:type="spellEnd"/>
      <w:r>
        <w:t xml:space="preserve"> / dadurch wir </w:t>
      </w:r>
      <w:proofErr w:type="spellStart"/>
      <w:r>
        <w:t>sünd</w:t>
      </w:r>
      <w:proofErr w:type="spellEnd"/>
      <w:r>
        <w:t xml:space="preserve"> todt und </w:t>
      </w:r>
      <w:proofErr w:type="spellStart"/>
      <w:r>
        <w:t>verdamnis</w:t>
      </w:r>
      <w:proofErr w:type="spellEnd"/>
      <w:r>
        <w:t xml:space="preserve"> erkennen / und mit dem Evangelio </w:t>
      </w:r>
      <w:proofErr w:type="spellStart"/>
      <w:r>
        <w:t>volenden</w:t>
      </w:r>
      <w:proofErr w:type="spellEnd"/>
      <w:r>
        <w:t xml:space="preserve"> / dadurch wir von </w:t>
      </w:r>
      <w:proofErr w:type="spellStart"/>
      <w:r>
        <w:t>sünd</w:t>
      </w:r>
      <w:proofErr w:type="spellEnd"/>
      <w:r>
        <w:t xml:space="preserve"> todt und hell erlöset werden. Denn was lehret auch alle </w:t>
      </w:r>
      <w:proofErr w:type="spellStart"/>
      <w:r>
        <w:t>heylige</w:t>
      </w:r>
      <w:proofErr w:type="spellEnd"/>
      <w:r>
        <w:t xml:space="preserve"> </w:t>
      </w:r>
      <w:proofErr w:type="spellStart"/>
      <w:r>
        <w:t>schriefft</w:t>
      </w:r>
      <w:proofErr w:type="spellEnd"/>
      <w:r>
        <w:t xml:space="preserve"> anders den </w:t>
      </w:r>
      <w:proofErr w:type="spellStart"/>
      <w:r>
        <w:t>gesetz</w:t>
      </w:r>
      <w:proofErr w:type="spellEnd"/>
      <w:r>
        <w:t xml:space="preserve"> und Evangelion? </w:t>
      </w:r>
    </w:p>
    <w:p w14:paraId="4BF05D6D" w14:textId="77777777" w:rsidR="007245B2" w:rsidRDefault="007245B2" w:rsidP="007245B2">
      <w:pPr>
        <w:pStyle w:val="StandardWeb"/>
      </w:pPr>
      <w:proofErr w:type="spellStart"/>
      <w:r>
        <w:t>Diss</w:t>
      </w:r>
      <w:proofErr w:type="spellEnd"/>
      <w:r>
        <w:t xml:space="preserve"> ist das </w:t>
      </w:r>
      <w:proofErr w:type="spellStart"/>
      <w:r>
        <w:t>gesetz</w:t>
      </w:r>
      <w:proofErr w:type="spellEnd"/>
      <w:r>
        <w:t xml:space="preserve"> / das Gott vom </w:t>
      </w:r>
      <w:proofErr w:type="spellStart"/>
      <w:r>
        <w:t>himel</w:t>
      </w:r>
      <w:proofErr w:type="spellEnd"/>
      <w:r>
        <w:t xml:space="preserve"> durch die Engel / </w:t>
      </w:r>
      <w:proofErr w:type="spellStart"/>
      <w:r>
        <w:t>auff</w:t>
      </w:r>
      <w:proofErr w:type="spellEnd"/>
      <w:r>
        <w:t xml:space="preserve"> dem berge Sinai Mosi gegeben hat / </w:t>
      </w:r>
      <w:proofErr w:type="spellStart"/>
      <w:r>
        <w:t>Exo</w:t>
      </w:r>
      <w:proofErr w:type="spellEnd"/>
      <w:r>
        <w:t xml:space="preserve">. 20. Gal. 3 </w:t>
      </w:r>
    </w:p>
    <w:p w14:paraId="5F3D03F9" w14:textId="77777777" w:rsidR="007245B2" w:rsidRDefault="007245B2" w:rsidP="007245B2">
      <w:pPr>
        <w:pStyle w:val="StandardWeb"/>
      </w:pPr>
      <w:r>
        <w:t xml:space="preserve">Du </w:t>
      </w:r>
      <w:proofErr w:type="spellStart"/>
      <w:r>
        <w:t>solt</w:t>
      </w:r>
      <w:proofErr w:type="spellEnd"/>
      <w:r>
        <w:t xml:space="preserve"> </w:t>
      </w:r>
      <w:proofErr w:type="spellStart"/>
      <w:r>
        <w:t>keyn</w:t>
      </w:r>
      <w:proofErr w:type="spellEnd"/>
      <w:r>
        <w:t xml:space="preserve"> </w:t>
      </w:r>
      <w:proofErr w:type="spellStart"/>
      <w:r>
        <w:t>ander</w:t>
      </w:r>
      <w:proofErr w:type="spellEnd"/>
      <w:r>
        <w:t xml:space="preserve"> </w:t>
      </w:r>
      <w:proofErr w:type="spellStart"/>
      <w:r>
        <w:t>Goetter</w:t>
      </w:r>
      <w:proofErr w:type="spellEnd"/>
      <w:r>
        <w:t xml:space="preserve"> neben mir haben.</w:t>
      </w:r>
      <w:r>
        <w:br/>
        <w:t xml:space="preserve">Du </w:t>
      </w:r>
      <w:proofErr w:type="spellStart"/>
      <w:r>
        <w:t>solt</w:t>
      </w:r>
      <w:proofErr w:type="spellEnd"/>
      <w:r>
        <w:t xml:space="preserve"> den </w:t>
      </w:r>
      <w:proofErr w:type="spellStart"/>
      <w:r>
        <w:t>namen</w:t>
      </w:r>
      <w:proofErr w:type="spellEnd"/>
      <w:r>
        <w:t xml:space="preserve"> des Herrn deines Gottes / nicht vergeblich </w:t>
      </w:r>
      <w:proofErr w:type="spellStart"/>
      <w:r>
        <w:t>fueren</w:t>
      </w:r>
      <w:proofErr w:type="spellEnd"/>
      <w:r>
        <w:t xml:space="preserve">. </w:t>
      </w:r>
      <w:r>
        <w:br/>
        <w:t xml:space="preserve">Du </w:t>
      </w:r>
      <w:proofErr w:type="spellStart"/>
      <w:r>
        <w:t>solt</w:t>
      </w:r>
      <w:proofErr w:type="spellEnd"/>
      <w:r>
        <w:t xml:space="preserve"> den Sabbath </w:t>
      </w:r>
      <w:proofErr w:type="spellStart"/>
      <w:r>
        <w:t>heyligen</w:t>
      </w:r>
      <w:proofErr w:type="spellEnd"/>
      <w:r>
        <w:t xml:space="preserve">. </w:t>
      </w:r>
      <w:r>
        <w:br/>
        <w:t xml:space="preserve">Du </w:t>
      </w:r>
      <w:proofErr w:type="spellStart"/>
      <w:r>
        <w:t>solt</w:t>
      </w:r>
      <w:proofErr w:type="spellEnd"/>
      <w:r>
        <w:t xml:space="preserve"> dein Vatter und dein Mutter ehren. </w:t>
      </w:r>
      <w:r>
        <w:br/>
        <w:t xml:space="preserve">Du </w:t>
      </w:r>
      <w:proofErr w:type="spellStart"/>
      <w:r>
        <w:t>solt</w:t>
      </w:r>
      <w:proofErr w:type="spellEnd"/>
      <w:r>
        <w:t xml:space="preserve"> nicht </w:t>
      </w:r>
      <w:proofErr w:type="spellStart"/>
      <w:r>
        <w:t>Toedthen</w:t>
      </w:r>
      <w:proofErr w:type="spellEnd"/>
      <w:r>
        <w:t xml:space="preserve">. </w:t>
      </w:r>
      <w:r>
        <w:br/>
        <w:t xml:space="preserve">Du </w:t>
      </w:r>
      <w:proofErr w:type="spellStart"/>
      <w:r>
        <w:t>solt</w:t>
      </w:r>
      <w:proofErr w:type="spellEnd"/>
      <w:r>
        <w:t xml:space="preserve"> nicht Ehebrechen. </w:t>
      </w:r>
      <w:r>
        <w:br/>
        <w:t xml:space="preserve">Du </w:t>
      </w:r>
      <w:proofErr w:type="spellStart"/>
      <w:r>
        <w:t>solt</w:t>
      </w:r>
      <w:proofErr w:type="spellEnd"/>
      <w:r>
        <w:t xml:space="preserve"> nicht </w:t>
      </w:r>
      <w:proofErr w:type="spellStart"/>
      <w:r>
        <w:t>Schtelen</w:t>
      </w:r>
      <w:proofErr w:type="spellEnd"/>
      <w:r>
        <w:t xml:space="preserve">. </w:t>
      </w:r>
      <w:r>
        <w:br/>
        <w:t xml:space="preserve">Du </w:t>
      </w:r>
      <w:proofErr w:type="spellStart"/>
      <w:r>
        <w:t>solt</w:t>
      </w:r>
      <w:proofErr w:type="spellEnd"/>
      <w:r>
        <w:t xml:space="preserve"> nicht falsch </w:t>
      </w:r>
      <w:proofErr w:type="spellStart"/>
      <w:r>
        <w:t>gezeugnis</w:t>
      </w:r>
      <w:proofErr w:type="spellEnd"/>
      <w:r>
        <w:t xml:space="preserve"> geben / </w:t>
      </w:r>
      <w:proofErr w:type="spellStart"/>
      <w:r>
        <w:t>widder</w:t>
      </w:r>
      <w:proofErr w:type="spellEnd"/>
      <w:r>
        <w:t xml:space="preserve"> </w:t>
      </w:r>
      <w:proofErr w:type="spellStart"/>
      <w:r>
        <w:t>deynen</w:t>
      </w:r>
      <w:proofErr w:type="spellEnd"/>
      <w:r>
        <w:t xml:space="preserve"> </w:t>
      </w:r>
      <w:proofErr w:type="spellStart"/>
      <w:r>
        <w:t>nehisten</w:t>
      </w:r>
      <w:proofErr w:type="spellEnd"/>
      <w:r>
        <w:t xml:space="preserve">. </w:t>
      </w:r>
      <w:r>
        <w:br/>
        <w:t xml:space="preserve">Du </w:t>
      </w:r>
      <w:proofErr w:type="spellStart"/>
      <w:r>
        <w:t>solt</w:t>
      </w:r>
      <w:proofErr w:type="spellEnd"/>
      <w:r>
        <w:t xml:space="preserve"> dich nicht lassen gelüsten deines </w:t>
      </w:r>
      <w:proofErr w:type="spellStart"/>
      <w:r>
        <w:t>nehisten</w:t>
      </w:r>
      <w:proofErr w:type="spellEnd"/>
      <w:r>
        <w:t xml:space="preserve"> haus. </w:t>
      </w:r>
      <w:r>
        <w:br/>
        <w:t xml:space="preserve">Du </w:t>
      </w:r>
      <w:proofErr w:type="spellStart"/>
      <w:r>
        <w:t>solt</w:t>
      </w:r>
      <w:proofErr w:type="spellEnd"/>
      <w:r>
        <w:t xml:space="preserve"> dich nicht lassen gelüsten deines </w:t>
      </w:r>
      <w:proofErr w:type="spellStart"/>
      <w:r>
        <w:t>nehisten</w:t>
      </w:r>
      <w:proofErr w:type="spellEnd"/>
      <w:r>
        <w:t xml:space="preserve"> </w:t>
      </w:r>
      <w:proofErr w:type="spellStart"/>
      <w:r>
        <w:t>weibs</w:t>
      </w:r>
      <w:proofErr w:type="spellEnd"/>
      <w:r>
        <w:t xml:space="preserve"> / </w:t>
      </w:r>
      <w:proofErr w:type="spellStart"/>
      <w:r>
        <w:t>knechts</w:t>
      </w:r>
      <w:proofErr w:type="spellEnd"/>
      <w:r>
        <w:t xml:space="preserve"> </w:t>
      </w:r>
      <w:proofErr w:type="spellStart"/>
      <w:r>
        <w:t>magdt</w:t>
      </w:r>
      <w:proofErr w:type="spellEnd"/>
      <w:r>
        <w:t xml:space="preserve"> ochsen </w:t>
      </w:r>
      <w:proofErr w:type="spellStart"/>
      <w:r>
        <w:t>esels</w:t>
      </w:r>
      <w:proofErr w:type="spellEnd"/>
      <w:r>
        <w:t xml:space="preserve"> / nach alles das dein </w:t>
      </w:r>
      <w:proofErr w:type="spellStart"/>
      <w:r>
        <w:t>nehister</w:t>
      </w:r>
      <w:proofErr w:type="spellEnd"/>
      <w:r>
        <w:t xml:space="preserve"> hat. </w:t>
      </w:r>
    </w:p>
    <w:p w14:paraId="42CE5E71" w14:textId="77777777" w:rsidR="007245B2" w:rsidRDefault="007245B2" w:rsidP="007245B2">
      <w:pPr>
        <w:pStyle w:val="StandardWeb"/>
      </w:pPr>
      <w:proofErr w:type="spellStart"/>
      <w:r>
        <w:t>Sihe</w:t>
      </w:r>
      <w:proofErr w:type="spellEnd"/>
      <w:r>
        <w:t xml:space="preserve"> in diese </w:t>
      </w:r>
      <w:proofErr w:type="spellStart"/>
      <w:r>
        <w:t>zehen</w:t>
      </w:r>
      <w:proofErr w:type="spellEnd"/>
      <w:r>
        <w:t xml:space="preserve"> </w:t>
      </w:r>
      <w:proofErr w:type="spellStart"/>
      <w:r>
        <w:t>gepotte</w:t>
      </w:r>
      <w:proofErr w:type="spellEnd"/>
      <w:r>
        <w:t xml:space="preserve"> / als in ein </w:t>
      </w:r>
      <w:proofErr w:type="spellStart"/>
      <w:r>
        <w:t>buendlin</w:t>
      </w:r>
      <w:proofErr w:type="spellEnd"/>
      <w:r>
        <w:t xml:space="preserve"> / ist leben und todt verfasset / </w:t>
      </w:r>
      <w:proofErr w:type="spellStart"/>
      <w:r>
        <w:t>sampt</w:t>
      </w:r>
      <w:proofErr w:type="spellEnd"/>
      <w:r>
        <w:t xml:space="preserve"> allem das Gott </w:t>
      </w:r>
      <w:proofErr w:type="spellStart"/>
      <w:r>
        <w:t>zuthun</w:t>
      </w:r>
      <w:proofErr w:type="spellEnd"/>
      <w:r>
        <w:t xml:space="preserve"> und lassen </w:t>
      </w:r>
      <w:proofErr w:type="spellStart"/>
      <w:r>
        <w:t>befolhen</w:t>
      </w:r>
      <w:proofErr w:type="spellEnd"/>
      <w:r>
        <w:t xml:space="preserve"> hat / also das / wehr diese </w:t>
      </w:r>
      <w:proofErr w:type="spellStart"/>
      <w:r>
        <w:t>gepotte</w:t>
      </w:r>
      <w:proofErr w:type="spellEnd"/>
      <w:r>
        <w:t xml:space="preserve"> </w:t>
      </w:r>
      <w:proofErr w:type="spellStart"/>
      <w:r>
        <w:t>vonn</w:t>
      </w:r>
      <w:proofErr w:type="spellEnd"/>
      <w:r>
        <w:t xml:space="preserve"> </w:t>
      </w:r>
      <w:proofErr w:type="spellStart"/>
      <w:r>
        <w:t>grundt</w:t>
      </w:r>
      <w:proofErr w:type="spellEnd"/>
      <w:r>
        <w:t xml:space="preserve"> </w:t>
      </w:r>
      <w:proofErr w:type="spellStart"/>
      <w:r>
        <w:t>seynes</w:t>
      </w:r>
      <w:proofErr w:type="spellEnd"/>
      <w:r>
        <w:t xml:space="preserve"> </w:t>
      </w:r>
      <w:proofErr w:type="spellStart"/>
      <w:r>
        <w:t>herzenn</w:t>
      </w:r>
      <w:proofErr w:type="spellEnd"/>
      <w:r>
        <w:t xml:space="preserve"> ahn alles </w:t>
      </w:r>
      <w:proofErr w:type="spellStart"/>
      <w:r>
        <w:t>gesich</w:t>
      </w:r>
      <w:proofErr w:type="spellEnd"/>
      <w:r>
        <w:t xml:space="preserve"> </w:t>
      </w:r>
      <w:proofErr w:type="spellStart"/>
      <w:r>
        <w:t>helt</w:t>
      </w:r>
      <w:proofErr w:type="spellEnd"/>
      <w:r>
        <w:t xml:space="preserve"> / der mag sich zu Gott versehen </w:t>
      </w:r>
      <w:proofErr w:type="spellStart"/>
      <w:r>
        <w:t>dess</w:t>
      </w:r>
      <w:proofErr w:type="spellEnd"/>
      <w:r>
        <w:t xml:space="preserve"> / das ehr ihm </w:t>
      </w:r>
      <w:proofErr w:type="spellStart"/>
      <w:r>
        <w:t>gnedig</w:t>
      </w:r>
      <w:proofErr w:type="spellEnd"/>
      <w:r>
        <w:t xml:space="preserve"> </w:t>
      </w:r>
      <w:proofErr w:type="spellStart"/>
      <w:r>
        <w:t>sey</w:t>
      </w:r>
      <w:proofErr w:type="spellEnd"/>
      <w:r>
        <w:t xml:space="preserve"> / und geben </w:t>
      </w:r>
      <w:proofErr w:type="spellStart"/>
      <w:r>
        <w:t>woelle</w:t>
      </w:r>
      <w:proofErr w:type="spellEnd"/>
      <w:r>
        <w:t xml:space="preserve"> / alles was ehr ist / hat </w:t>
      </w:r>
      <w:proofErr w:type="spellStart"/>
      <w:r>
        <w:t>unnd</w:t>
      </w:r>
      <w:proofErr w:type="spellEnd"/>
      <w:r>
        <w:t xml:space="preserve"> vermag. </w:t>
      </w:r>
      <w:proofErr w:type="spellStart"/>
      <w:r>
        <w:t>Widderumb</w:t>
      </w:r>
      <w:proofErr w:type="spellEnd"/>
      <w:r>
        <w:t xml:space="preserve"> / wehr diese </w:t>
      </w:r>
      <w:proofErr w:type="spellStart"/>
      <w:r>
        <w:t>gepotte</w:t>
      </w:r>
      <w:proofErr w:type="spellEnd"/>
      <w:r>
        <w:t xml:space="preserve"> </w:t>
      </w:r>
      <w:proofErr w:type="spellStart"/>
      <w:r>
        <w:t>ubertritt</w:t>
      </w:r>
      <w:proofErr w:type="spellEnd"/>
      <w:r>
        <w:t xml:space="preserve"> / der mag sich zu Gott versehen </w:t>
      </w:r>
      <w:proofErr w:type="spellStart"/>
      <w:r>
        <w:t>dess</w:t>
      </w:r>
      <w:proofErr w:type="spellEnd"/>
      <w:r>
        <w:t xml:space="preserve"> / das ehr ihm </w:t>
      </w:r>
      <w:proofErr w:type="spellStart"/>
      <w:r>
        <w:t>ungnedig</w:t>
      </w:r>
      <w:proofErr w:type="spellEnd"/>
      <w:r>
        <w:t xml:space="preserve"> </w:t>
      </w:r>
      <w:proofErr w:type="spellStart"/>
      <w:r>
        <w:t>sey</w:t>
      </w:r>
      <w:proofErr w:type="spellEnd"/>
      <w:r>
        <w:t xml:space="preserve"> / und ihn plagen </w:t>
      </w:r>
      <w:proofErr w:type="spellStart"/>
      <w:r>
        <w:t>toedten</w:t>
      </w:r>
      <w:proofErr w:type="spellEnd"/>
      <w:r>
        <w:t xml:space="preserve"> und verdammen </w:t>
      </w:r>
      <w:proofErr w:type="spellStart"/>
      <w:r>
        <w:t>woelle</w:t>
      </w:r>
      <w:proofErr w:type="spellEnd"/>
      <w:r>
        <w:t xml:space="preserve"> / wie auch Gott </w:t>
      </w:r>
      <w:proofErr w:type="spellStart"/>
      <w:r>
        <w:t>selbs</w:t>
      </w:r>
      <w:proofErr w:type="spellEnd"/>
      <w:r>
        <w:t xml:space="preserve"> von diesen </w:t>
      </w:r>
      <w:proofErr w:type="spellStart"/>
      <w:r>
        <w:t>gepotten</w:t>
      </w:r>
      <w:proofErr w:type="spellEnd"/>
      <w:r>
        <w:t xml:space="preserve"> zeuget </w:t>
      </w:r>
      <w:proofErr w:type="spellStart"/>
      <w:r>
        <w:t>unnd</w:t>
      </w:r>
      <w:proofErr w:type="spellEnd"/>
      <w:r>
        <w:t xml:space="preserve"> spricht / </w:t>
      </w:r>
      <w:proofErr w:type="spellStart"/>
      <w:r>
        <w:t>Exodi</w:t>
      </w:r>
      <w:proofErr w:type="spellEnd"/>
      <w:r>
        <w:t xml:space="preserve">. 20. Ich der Herr </w:t>
      </w:r>
      <w:proofErr w:type="spellStart"/>
      <w:r>
        <w:t>deynn</w:t>
      </w:r>
      <w:proofErr w:type="spellEnd"/>
      <w:r>
        <w:t xml:space="preserve"> Gott / bin </w:t>
      </w:r>
      <w:proofErr w:type="spellStart"/>
      <w:r>
        <w:t>eyn</w:t>
      </w:r>
      <w:proofErr w:type="spellEnd"/>
      <w:r>
        <w:t xml:space="preserve"> </w:t>
      </w:r>
      <w:proofErr w:type="spellStart"/>
      <w:r>
        <w:t>starcker</w:t>
      </w:r>
      <w:proofErr w:type="spellEnd"/>
      <w:r>
        <w:t xml:space="preserve"> </w:t>
      </w:r>
      <w:proofErr w:type="spellStart"/>
      <w:r>
        <w:t>eifferer</w:t>
      </w:r>
      <w:proofErr w:type="spellEnd"/>
      <w:r>
        <w:t xml:space="preserve"> / der </w:t>
      </w:r>
      <w:proofErr w:type="spellStart"/>
      <w:r>
        <w:t>daa</w:t>
      </w:r>
      <w:proofErr w:type="spellEnd"/>
      <w:r>
        <w:t xml:space="preserve"> heimsucht der </w:t>
      </w:r>
      <w:proofErr w:type="spellStart"/>
      <w:r>
        <w:t>vaeter</w:t>
      </w:r>
      <w:proofErr w:type="spellEnd"/>
      <w:r>
        <w:t xml:space="preserve"> </w:t>
      </w:r>
      <w:proofErr w:type="spellStart"/>
      <w:r>
        <w:t>missethat</w:t>
      </w:r>
      <w:proofErr w:type="spellEnd"/>
      <w:r>
        <w:t xml:space="preserve"> an den </w:t>
      </w:r>
      <w:proofErr w:type="spellStart"/>
      <w:r>
        <w:t>kindern</w:t>
      </w:r>
      <w:proofErr w:type="spellEnd"/>
      <w:r>
        <w:t xml:space="preserve"> / bis in das dritte </w:t>
      </w:r>
      <w:proofErr w:type="spellStart"/>
      <w:r>
        <w:t>unn</w:t>
      </w:r>
      <w:proofErr w:type="spellEnd"/>
      <w:r>
        <w:t xml:space="preserve"> </w:t>
      </w:r>
      <w:proofErr w:type="spellStart"/>
      <w:r>
        <w:t>vierde</w:t>
      </w:r>
      <w:proofErr w:type="spellEnd"/>
      <w:r>
        <w:t xml:space="preserve"> </w:t>
      </w:r>
      <w:proofErr w:type="spellStart"/>
      <w:r>
        <w:t>geliede</w:t>
      </w:r>
      <w:proofErr w:type="spellEnd"/>
      <w:r>
        <w:t xml:space="preserve"> / die mich hassen / </w:t>
      </w:r>
      <w:proofErr w:type="spellStart"/>
      <w:r>
        <w:t>unn</w:t>
      </w:r>
      <w:proofErr w:type="spellEnd"/>
      <w:r>
        <w:t xml:space="preserve"> thue </w:t>
      </w:r>
      <w:proofErr w:type="spellStart"/>
      <w:r>
        <w:t>barmherzigkeit</w:t>
      </w:r>
      <w:proofErr w:type="spellEnd"/>
      <w:r>
        <w:t xml:space="preserve"> an viel </w:t>
      </w:r>
      <w:proofErr w:type="spellStart"/>
      <w:r>
        <w:t>tausent</w:t>
      </w:r>
      <w:proofErr w:type="spellEnd"/>
      <w:r>
        <w:t xml:space="preserve"> / die mich lieben und mein </w:t>
      </w:r>
      <w:proofErr w:type="spellStart"/>
      <w:r>
        <w:t>gepotte</w:t>
      </w:r>
      <w:proofErr w:type="spellEnd"/>
      <w:r>
        <w:t xml:space="preserve"> halten. </w:t>
      </w:r>
    </w:p>
    <w:p w14:paraId="0209FFFA" w14:textId="77777777" w:rsidR="007245B2" w:rsidRDefault="007245B2" w:rsidP="007245B2">
      <w:pPr>
        <w:pStyle w:val="StandardWeb"/>
      </w:pPr>
      <w:r>
        <w:t xml:space="preserve">Sintemal aber die </w:t>
      </w:r>
      <w:proofErr w:type="spellStart"/>
      <w:r>
        <w:t>zehen</w:t>
      </w:r>
      <w:proofErr w:type="spellEnd"/>
      <w:r>
        <w:t xml:space="preserve"> </w:t>
      </w:r>
      <w:proofErr w:type="spellStart"/>
      <w:r>
        <w:t>gepotte</w:t>
      </w:r>
      <w:proofErr w:type="spellEnd"/>
      <w:r>
        <w:t xml:space="preserve"> / sich mit </w:t>
      </w:r>
      <w:proofErr w:type="spellStart"/>
      <w:r>
        <w:t>eusserlichenn</w:t>
      </w:r>
      <w:proofErr w:type="spellEnd"/>
      <w:r>
        <w:t xml:space="preserve"> </w:t>
      </w:r>
      <w:proofErr w:type="spellStart"/>
      <w:r>
        <w:t>geberden</w:t>
      </w:r>
      <w:proofErr w:type="spellEnd"/>
      <w:r>
        <w:t xml:space="preserve"> </w:t>
      </w:r>
      <w:proofErr w:type="spellStart"/>
      <w:r>
        <w:t>unn</w:t>
      </w:r>
      <w:proofErr w:type="spellEnd"/>
      <w:r>
        <w:t xml:space="preserve"> </w:t>
      </w:r>
      <w:proofErr w:type="spellStart"/>
      <w:r>
        <w:t>wercken</w:t>
      </w:r>
      <w:proofErr w:type="spellEnd"/>
      <w:r>
        <w:t xml:space="preserve"> nicht </w:t>
      </w:r>
      <w:proofErr w:type="spellStart"/>
      <w:r>
        <w:t>settigen</w:t>
      </w:r>
      <w:proofErr w:type="spellEnd"/>
      <w:r>
        <w:t xml:space="preserve"> lassen / sondern des herzen </w:t>
      </w:r>
      <w:proofErr w:type="spellStart"/>
      <w:r>
        <w:t>grund</w:t>
      </w:r>
      <w:proofErr w:type="spellEnd"/>
      <w:r>
        <w:t xml:space="preserve"> und </w:t>
      </w:r>
      <w:proofErr w:type="spellStart"/>
      <w:r>
        <w:t>boden</w:t>
      </w:r>
      <w:proofErr w:type="spellEnd"/>
      <w:r>
        <w:t xml:space="preserve"> </w:t>
      </w:r>
      <w:proofErr w:type="spellStart"/>
      <w:r>
        <w:t>foddern</w:t>
      </w:r>
      <w:proofErr w:type="spellEnd"/>
      <w:r>
        <w:t xml:space="preserve"> / </w:t>
      </w:r>
      <w:proofErr w:type="spellStart"/>
      <w:r>
        <w:t>nemlich</w:t>
      </w:r>
      <w:proofErr w:type="spellEnd"/>
      <w:r>
        <w:t xml:space="preserve"> / das man Gott </w:t>
      </w:r>
      <w:proofErr w:type="spellStart"/>
      <w:r>
        <w:t>uber</w:t>
      </w:r>
      <w:proofErr w:type="spellEnd"/>
      <w:r>
        <w:t xml:space="preserve"> alles liebe / ihm alleine </w:t>
      </w:r>
      <w:proofErr w:type="spellStart"/>
      <w:r>
        <w:t>trawe</w:t>
      </w:r>
      <w:proofErr w:type="spellEnd"/>
      <w:r>
        <w:t xml:space="preserve"> / </w:t>
      </w:r>
      <w:proofErr w:type="spellStart"/>
      <w:r>
        <w:t>unnd</w:t>
      </w:r>
      <w:proofErr w:type="spellEnd"/>
      <w:r>
        <w:t xml:space="preserve"> </w:t>
      </w:r>
      <w:proofErr w:type="spellStart"/>
      <w:r>
        <w:t>keynem</w:t>
      </w:r>
      <w:proofErr w:type="spellEnd"/>
      <w:r>
        <w:t xml:space="preserve"> </w:t>
      </w:r>
      <w:proofErr w:type="spellStart"/>
      <w:r>
        <w:t>menschen</w:t>
      </w:r>
      <w:proofErr w:type="spellEnd"/>
      <w:r>
        <w:t xml:space="preserve"> arges </w:t>
      </w:r>
      <w:proofErr w:type="spellStart"/>
      <w:r>
        <w:t>goenne</w:t>
      </w:r>
      <w:proofErr w:type="spellEnd"/>
      <w:r>
        <w:t xml:space="preserve"> noch thue / wie Christus auch zeuget / Matthei. 22. da ehr die </w:t>
      </w:r>
      <w:proofErr w:type="spellStart"/>
      <w:r>
        <w:t>zehen</w:t>
      </w:r>
      <w:proofErr w:type="spellEnd"/>
      <w:r>
        <w:t xml:space="preserve"> </w:t>
      </w:r>
      <w:proofErr w:type="spellStart"/>
      <w:r>
        <w:t>gepotte</w:t>
      </w:r>
      <w:proofErr w:type="spellEnd"/>
      <w:r>
        <w:t xml:space="preserve"> ausleget </w:t>
      </w:r>
      <w:proofErr w:type="spellStart"/>
      <w:r>
        <w:t>unnd</w:t>
      </w:r>
      <w:proofErr w:type="spellEnd"/>
      <w:r>
        <w:t xml:space="preserve"> spricht / Du </w:t>
      </w:r>
      <w:proofErr w:type="spellStart"/>
      <w:r>
        <w:t>solt</w:t>
      </w:r>
      <w:proofErr w:type="spellEnd"/>
      <w:r>
        <w:t xml:space="preserve"> lieben </w:t>
      </w:r>
      <w:proofErr w:type="spellStart"/>
      <w:r>
        <w:t>Got</w:t>
      </w:r>
      <w:proofErr w:type="spellEnd"/>
      <w:r>
        <w:t xml:space="preserve"> deinen Herrn von ganzem herzen / von ganzer </w:t>
      </w:r>
      <w:proofErr w:type="spellStart"/>
      <w:r>
        <w:t>sehele</w:t>
      </w:r>
      <w:proofErr w:type="spellEnd"/>
      <w:r>
        <w:t xml:space="preserve"> / von ganzem </w:t>
      </w:r>
      <w:proofErr w:type="spellStart"/>
      <w:r>
        <w:t>gemüte</w:t>
      </w:r>
      <w:proofErr w:type="spellEnd"/>
      <w:r>
        <w:t xml:space="preserve"> / deinen </w:t>
      </w:r>
      <w:proofErr w:type="spellStart"/>
      <w:r>
        <w:t>nehisten</w:t>
      </w:r>
      <w:proofErr w:type="spellEnd"/>
      <w:r>
        <w:t xml:space="preserve"> aber als dich </w:t>
      </w:r>
      <w:proofErr w:type="spellStart"/>
      <w:r>
        <w:t>selbs</w:t>
      </w:r>
      <w:proofErr w:type="spellEnd"/>
      <w:r>
        <w:t xml:space="preserve">. </w:t>
      </w:r>
    </w:p>
    <w:p w14:paraId="54ADD503" w14:textId="77777777" w:rsidR="007245B2" w:rsidRDefault="007245B2" w:rsidP="007245B2">
      <w:pPr>
        <w:pStyle w:val="StandardWeb"/>
      </w:pPr>
      <w:r>
        <w:t xml:space="preserve">Der freie </w:t>
      </w:r>
      <w:proofErr w:type="spellStart"/>
      <w:r>
        <w:t>wille</w:t>
      </w:r>
      <w:proofErr w:type="spellEnd"/>
      <w:r>
        <w:t xml:space="preserve"> aber / kann </w:t>
      </w:r>
      <w:proofErr w:type="spellStart"/>
      <w:r>
        <w:t>wol</w:t>
      </w:r>
      <w:proofErr w:type="spellEnd"/>
      <w:r>
        <w:t xml:space="preserve"> </w:t>
      </w:r>
      <w:proofErr w:type="spellStart"/>
      <w:r>
        <w:t>umb</w:t>
      </w:r>
      <w:proofErr w:type="spellEnd"/>
      <w:r>
        <w:t xml:space="preserve"> </w:t>
      </w:r>
      <w:proofErr w:type="spellStart"/>
      <w:r>
        <w:t>genies</w:t>
      </w:r>
      <w:proofErr w:type="spellEnd"/>
      <w:r>
        <w:t xml:space="preserve"> oder </w:t>
      </w:r>
      <w:proofErr w:type="spellStart"/>
      <w:r>
        <w:t>schadens</w:t>
      </w:r>
      <w:proofErr w:type="spellEnd"/>
      <w:r>
        <w:t xml:space="preserve"> willen so dem </w:t>
      </w:r>
      <w:proofErr w:type="spellStart"/>
      <w:r>
        <w:t>gepotte</w:t>
      </w:r>
      <w:proofErr w:type="spellEnd"/>
      <w:r>
        <w:t xml:space="preserve"> folget / </w:t>
      </w:r>
      <w:proofErr w:type="spellStart"/>
      <w:r>
        <w:t>eusserlich</w:t>
      </w:r>
      <w:proofErr w:type="spellEnd"/>
      <w:r>
        <w:t xml:space="preserve"> nicht </w:t>
      </w:r>
      <w:proofErr w:type="spellStart"/>
      <w:r>
        <w:t>abgoetterey</w:t>
      </w:r>
      <w:proofErr w:type="spellEnd"/>
      <w:r>
        <w:t xml:space="preserve"> treiben / </w:t>
      </w:r>
      <w:proofErr w:type="spellStart"/>
      <w:r>
        <w:t>schtelen</w:t>
      </w:r>
      <w:proofErr w:type="spellEnd"/>
      <w:r>
        <w:t xml:space="preserve"> / ehebrechen / morden / im </w:t>
      </w:r>
      <w:proofErr w:type="spellStart"/>
      <w:r>
        <w:t>grundt</w:t>
      </w:r>
      <w:proofErr w:type="spellEnd"/>
      <w:r>
        <w:t xml:space="preserve"> aber </w:t>
      </w:r>
      <w:proofErr w:type="spellStart"/>
      <w:r>
        <w:t>unn</w:t>
      </w:r>
      <w:proofErr w:type="spellEnd"/>
      <w:r>
        <w:t xml:space="preserve"> </w:t>
      </w:r>
      <w:proofErr w:type="spellStart"/>
      <w:r>
        <w:t>boden</w:t>
      </w:r>
      <w:proofErr w:type="spellEnd"/>
      <w:r>
        <w:t xml:space="preserve"> des herzen / stickt ehr </w:t>
      </w:r>
      <w:proofErr w:type="spellStart"/>
      <w:r>
        <w:t>vol</w:t>
      </w:r>
      <w:proofErr w:type="spellEnd"/>
      <w:r>
        <w:t xml:space="preserve"> </w:t>
      </w:r>
      <w:proofErr w:type="spellStart"/>
      <w:r>
        <w:t>vol</w:t>
      </w:r>
      <w:proofErr w:type="spellEnd"/>
      <w:r>
        <w:t xml:space="preserve"> </w:t>
      </w:r>
      <w:proofErr w:type="spellStart"/>
      <w:r>
        <w:t>abgoetterey</w:t>
      </w:r>
      <w:proofErr w:type="spellEnd"/>
      <w:r>
        <w:t xml:space="preserve"> / </w:t>
      </w:r>
      <w:proofErr w:type="spellStart"/>
      <w:r>
        <w:t>rawbes</w:t>
      </w:r>
      <w:proofErr w:type="spellEnd"/>
      <w:r>
        <w:t xml:space="preserve"> </w:t>
      </w:r>
      <w:proofErr w:type="spellStart"/>
      <w:r>
        <w:t>ehebruchs</w:t>
      </w:r>
      <w:proofErr w:type="spellEnd"/>
      <w:r>
        <w:t xml:space="preserve"> </w:t>
      </w:r>
      <w:proofErr w:type="spellStart"/>
      <w:r>
        <w:t>mordes</w:t>
      </w:r>
      <w:proofErr w:type="spellEnd"/>
      <w:r>
        <w:t xml:space="preserve"> / und </w:t>
      </w:r>
      <w:proofErr w:type="spellStart"/>
      <w:r>
        <w:t>kan</w:t>
      </w:r>
      <w:proofErr w:type="spellEnd"/>
      <w:r>
        <w:t xml:space="preserve"> von </w:t>
      </w:r>
      <w:proofErr w:type="spellStart"/>
      <w:r>
        <w:t>ahrt</w:t>
      </w:r>
      <w:proofErr w:type="spellEnd"/>
      <w:r>
        <w:t xml:space="preserve"> nichts anders den die </w:t>
      </w:r>
      <w:proofErr w:type="spellStart"/>
      <w:r>
        <w:t>zehen</w:t>
      </w:r>
      <w:proofErr w:type="spellEnd"/>
      <w:r>
        <w:t xml:space="preserve"> </w:t>
      </w:r>
      <w:proofErr w:type="spellStart"/>
      <w:r>
        <w:t>gepotte</w:t>
      </w:r>
      <w:proofErr w:type="spellEnd"/>
      <w:r>
        <w:t xml:space="preserve"> </w:t>
      </w:r>
      <w:proofErr w:type="spellStart"/>
      <w:r>
        <w:t>ubertretten</w:t>
      </w:r>
      <w:proofErr w:type="spellEnd"/>
      <w:r>
        <w:t xml:space="preserve">. So folget nicht / wen man spricht / </w:t>
      </w:r>
      <w:proofErr w:type="spellStart"/>
      <w:r>
        <w:t>hatl</w:t>
      </w:r>
      <w:proofErr w:type="spellEnd"/>
      <w:r>
        <w:t xml:space="preserve"> die </w:t>
      </w:r>
      <w:proofErr w:type="spellStart"/>
      <w:r>
        <w:t>zehen</w:t>
      </w:r>
      <w:proofErr w:type="spellEnd"/>
      <w:r>
        <w:t xml:space="preserve"> </w:t>
      </w:r>
      <w:proofErr w:type="spellStart"/>
      <w:r>
        <w:t>gepotte</w:t>
      </w:r>
      <w:proofErr w:type="spellEnd"/>
      <w:r>
        <w:t xml:space="preserve"> / das man sie </w:t>
      </w:r>
      <w:proofErr w:type="spellStart"/>
      <w:r>
        <w:t>drumb</w:t>
      </w:r>
      <w:proofErr w:type="spellEnd"/>
      <w:r>
        <w:t xml:space="preserve"> halten könne / sondern als ferne der </w:t>
      </w:r>
      <w:proofErr w:type="spellStart"/>
      <w:r>
        <w:t>himel</w:t>
      </w:r>
      <w:proofErr w:type="spellEnd"/>
      <w:r>
        <w:t xml:space="preserve"> von der hell ist / so ferne ist </w:t>
      </w:r>
      <w:proofErr w:type="spellStart"/>
      <w:r>
        <w:t>gepieten</w:t>
      </w:r>
      <w:proofErr w:type="spellEnd"/>
      <w:r>
        <w:t xml:space="preserve"> </w:t>
      </w:r>
      <w:proofErr w:type="spellStart"/>
      <w:r>
        <w:t>unn</w:t>
      </w:r>
      <w:proofErr w:type="spellEnd"/>
      <w:r>
        <w:t xml:space="preserve"> thun voneinander / </w:t>
      </w:r>
      <w:proofErr w:type="spellStart"/>
      <w:r>
        <w:t>ia</w:t>
      </w:r>
      <w:proofErr w:type="spellEnd"/>
      <w:r>
        <w:t xml:space="preserve"> so wenig als du mit einem </w:t>
      </w:r>
      <w:proofErr w:type="spellStart"/>
      <w:r>
        <w:t>finger</w:t>
      </w:r>
      <w:proofErr w:type="spellEnd"/>
      <w:r>
        <w:t xml:space="preserve"> den </w:t>
      </w:r>
      <w:proofErr w:type="spellStart"/>
      <w:r>
        <w:t>himel</w:t>
      </w:r>
      <w:proofErr w:type="spellEnd"/>
      <w:r>
        <w:t xml:space="preserve"> </w:t>
      </w:r>
      <w:proofErr w:type="spellStart"/>
      <w:r>
        <w:t>anrhüren</w:t>
      </w:r>
      <w:proofErr w:type="spellEnd"/>
      <w:r>
        <w:t xml:space="preserve"> </w:t>
      </w:r>
      <w:proofErr w:type="spellStart"/>
      <w:r>
        <w:t>kanst</w:t>
      </w:r>
      <w:proofErr w:type="spellEnd"/>
      <w:r>
        <w:t xml:space="preserve"> / so wenig </w:t>
      </w:r>
      <w:proofErr w:type="spellStart"/>
      <w:r>
        <w:t>vermügenn</w:t>
      </w:r>
      <w:proofErr w:type="spellEnd"/>
      <w:r>
        <w:t xml:space="preserve"> alle </w:t>
      </w:r>
      <w:proofErr w:type="spellStart"/>
      <w:r>
        <w:t>menschen</w:t>
      </w:r>
      <w:proofErr w:type="spellEnd"/>
      <w:r>
        <w:t xml:space="preserve"> / durch ihren freien willen / die </w:t>
      </w:r>
      <w:proofErr w:type="spellStart"/>
      <w:r>
        <w:t>zehen</w:t>
      </w:r>
      <w:proofErr w:type="spellEnd"/>
      <w:r>
        <w:t xml:space="preserve"> </w:t>
      </w:r>
      <w:proofErr w:type="spellStart"/>
      <w:r>
        <w:t>gepotte</w:t>
      </w:r>
      <w:proofErr w:type="spellEnd"/>
      <w:r>
        <w:t xml:space="preserve"> zu halten / das </w:t>
      </w:r>
      <w:proofErr w:type="spellStart"/>
      <w:r>
        <w:t>warlich</w:t>
      </w:r>
      <w:proofErr w:type="spellEnd"/>
      <w:r>
        <w:t xml:space="preserve"> der freie </w:t>
      </w:r>
      <w:proofErr w:type="spellStart"/>
      <w:r>
        <w:t>wille</w:t>
      </w:r>
      <w:proofErr w:type="spellEnd"/>
      <w:r>
        <w:t xml:space="preserve"> </w:t>
      </w:r>
      <w:proofErr w:type="spellStart"/>
      <w:r>
        <w:t>billich</w:t>
      </w:r>
      <w:proofErr w:type="spellEnd"/>
      <w:r>
        <w:t xml:space="preserve"> ehr ein gefangener </w:t>
      </w:r>
      <w:proofErr w:type="spellStart"/>
      <w:r>
        <w:t>wille</w:t>
      </w:r>
      <w:proofErr w:type="spellEnd"/>
      <w:r>
        <w:t xml:space="preserve"> / denn ein </w:t>
      </w:r>
      <w:proofErr w:type="spellStart"/>
      <w:r>
        <w:t>freyer</w:t>
      </w:r>
      <w:proofErr w:type="spellEnd"/>
      <w:r>
        <w:t xml:space="preserve"> </w:t>
      </w:r>
      <w:proofErr w:type="spellStart"/>
      <w:r>
        <w:t>wille</w:t>
      </w:r>
      <w:proofErr w:type="spellEnd"/>
      <w:r>
        <w:t xml:space="preserve"> </w:t>
      </w:r>
      <w:proofErr w:type="spellStart"/>
      <w:r>
        <w:t>heissen</w:t>
      </w:r>
      <w:proofErr w:type="spellEnd"/>
      <w:r>
        <w:t xml:space="preserve"> mag. </w:t>
      </w:r>
    </w:p>
    <w:p w14:paraId="2BD1C0F7" w14:textId="77777777" w:rsidR="007245B2" w:rsidRDefault="007245B2" w:rsidP="007245B2">
      <w:pPr>
        <w:pStyle w:val="StandardWeb"/>
      </w:pPr>
      <w:r>
        <w:t xml:space="preserve">Denn so auch der </w:t>
      </w:r>
      <w:proofErr w:type="spellStart"/>
      <w:r>
        <w:t>freye</w:t>
      </w:r>
      <w:proofErr w:type="spellEnd"/>
      <w:r>
        <w:t xml:space="preserve"> </w:t>
      </w:r>
      <w:proofErr w:type="spellStart"/>
      <w:r>
        <w:t>wille</w:t>
      </w:r>
      <w:proofErr w:type="spellEnd"/>
      <w:r>
        <w:t xml:space="preserve"> die </w:t>
      </w:r>
      <w:proofErr w:type="spellStart"/>
      <w:r>
        <w:t>zehen</w:t>
      </w:r>
      <w:proofErr w:type="spellEnd"/>
      <w:r>
        <w:t xml:space="preserve"> </w:t>
      </w:r>
      <w:proofErr w:type="spellStart"/>
      <w:r>
        <w:t>gepotte</w:t>
      </w:r>
      <w:proofErr w:type="spellEnd"/>
      <w:r>
        <w:t xml:space="preserve"> </w:t>
      </w:r>
      <w:proofErr w:type="spellStart"/>
      <w:r>
        <w:t>haltenn</w:t>
      </w:r>
      <w:proofErr w:type="spellEnd"/>
      <w:r>
        <w:t xml:space="preserve"> </w:t>
      </w:r>
      <w:proofErr w:type="spellStart"/>
      <w:r>
        <w:t>künd</w:t>
      </w:r>
      <w:proofErr w:type="spellEnd"/>
      <w:r>
        <w:t xml:space="preserve"> / so </w:t>
      </w:r>
      <w:proofErr w:type="spellStart"/>
      <w:r>
        <w:t>wher</w:t>
      </w:r>
      <w:proofErr w:type="spellEnd"/>
      <w:r>
        <w:t xml:space="preserve"> Christus </w:t>
      </w:r>
      <w:proofErr w:type="spellStart"/>
      <w:r>
        <w:t>Jhesus</w:t>
      </w:r>
      <w:proofErr w:type="spellEnd"/>
      <w:r>
        <w:t xml:space="preserve"> unser </w:t>
      </w:r>
      <w:proofErr w:type="spellStart"/>
      <w:r>
        <w:t>frommickeit</w:t>
      </w:r>
      <w:proofErr w:type="spellEnd"/>
      <w:r>
        <w:t xml:space="preserve"> und </w:t>
      </w:r>
      <w:proofErr w:type="spellStart"/>
      <w:r>
        <w:t>seligkeit</w:t>
      </w:r>
      <w:proofErr w:type="spellEnd"/>
      <w:r>
        <w:t xml:space="preserve"> / nicht </w:t>
      </w:r>
      <w:proofErr w:type="spellStart"/>
      <w:r>
        <w:t>verheissen</w:t>
      </w:r>
      <w:proofErr w:type="spellEnd"/>
      <w:r>
        <w:t xml:space="preserve"> / </w:t>
      </w:r>
      <w:proofErr w:type="spellStart"/>
      <w:r>
        <w:t>bey</w:t>
      </w:r>
      <w:proofErr w:type="spellEnd"/>
      <w:r>
        <w:t xml:space="preserve"> </w:t>
      </w:r>
      <w:proofErr w:type="spellStart"/>
      <w:r>
        <w:t>zwey</w:t>
      </w:r>
      <w:proofErr w:type="spellEnd"/>
      <w:r>
        <w:t xml:space="preserve"> </w:t>
      </w:r>
      <w:proofErr w:type="spellStart"/>
      <w:r>
        <w:t>Tausent</w:t>
      </w:r>
      <w:proofErr w:type="spellEnd"/>
      <w:r>
        <w:t xml:space="preserve"> / Vierhundert / und </w:t>
      </w:r>
      <w:proofErr w:type="spellStart"/>
      <w:r>
        <w:t>drey</w:t>
      </w:r>
      <w:proofErr w:type="spellEnd"/>
      <w:r>
        <w:t xml:space="preserve"> </w:t>
      </w:r>
      <w:proofErr w:type="spellStart"/>
      <w:r>
        <w:t>unn</w:t>
      </w:r>
      <w:proofErr w:type="spellEnd"/>
      <w:r>
        <w:t xml:space="preserve"> </w:t>
      </w:r>
      <w:proofErr w:type="spellStart"/>
      <w:r>
        <w:t>funffzig</w:t>
      </w:r>
      <w:proofErr w:type="spellEnd"/>
      <w:r>
        <w:t xml:space="preserve"> </w:t>
      </w:r>
      <w:proofErr w:type="spellStart"/>
      <w:r>
        <w:t>jaren</w:t>
      </w:r>
      <w:proofErr w:type="spellEnd"/>
      <w:r>
        <w:t xml:space="preserve"> / ehe den die </w:t>
      </w:r>
      <w:proofErr w:type="spellStart"/>
      <w:r>
        <w:t>zehen</w:t>
      </w:r>
      <w:proofErr w:type="spellEnd"/>
      <w:r>
        <w:t xml:space="preserve"> </w:t>
      </w:r>
      <w:proofErr w:type="spellStart"/>
      <w:r>
        <w:t>gepotte</w:t>
      </w:r>
      <w:proofErr w:type="spellEnd"/>
      <w:r>
        <w:t xml:space="preserve"> geben wurden / </w:t>
      </w:r>
      <w:proofErr w:type="spellStart"/>
      <w:r>
        <w:t>unn</w:t>
      </w:r>
      <w:proofErr w:type="spellEnd"/>
      <w:r>
        <w:t xml:space="preserve"> </w:t>
      </w:r>
      <w:proofErr w:type="spellStart"/>
      <w:r>
        <w:t>weren</w:t>
      </w:r>
      <w:proofErr w:type="spellEnd"/>
      <w:r>
        <w:t xml:space="preserve"> die Juden auch nicht so </w:t>
      </w:r>
      <w:proofErr w:type="spellStart"/>
      <w:r>
        <w:t>seer</w:t>
      </w:r>
      <w:proofErr w:type="spellEnd"/>
      <w:r>
        <w:t xml:space="preserve"> erschrocken / das sie eines </w:t>
      </w:r>
      <w:proofErr w:type="spellStart"/>
      <w:r>
        <w:t>mittelers</w:t>
      </w:r>
      <w:proofErr w:type="spellEnd"/>
      <w:r>
        <w:t xml:space="preserve"> </w:t>
      </w:r>
      <w:proofErr w:type="spellStart"/>
      <w:r>
        <w:t>begerethen</w:t>
      </w:r>
      <w:proofErr w:type="spellEnd"/>
      <w:r>
        <w:t xml:space="preserve"> / </w:t>
      </w:r>
      <w:proofErr w:type="spellStart"/>
      <w:r>
        <w:t>Exodi</w:t>
      </w:r>
      <w:proofErr w:type="spellEnd"/>
      <w:r>
        <w:t xml:space="preserve">. 20. da die </w:t>
      </w:r>
      <w:proofErr w:type="spellStart"/>
      <w:r>
        <w:t>zehen</w:t>
      </w:r>
      <w:proofErr w:type="spellEnd"/>
      <w:r>
        <w:t xml:space="preserve"> </w:t>
      </w:r>
      <w:proofErr w:type="spellStart"/>
      <w:r>
        <w:t>gepotte</w:t>
      </w:r>
      <w:proofErr w:type="spellEnd"/>
      <w:r>
        <w:t xml:space="preserve"> geben wurden / dadurch an </w:t>
      </w:r>
      <w:proofErr w:type="spellStart"/>
      <w:r>
        <w:t>zweiffelich</w:t>
      </w:r>
      <w:proofErr w:type="spellEnd"/>
      <w:r>
        <w:t xml:space="preserve"> </w:t>
      </w:r>
      <w:proofErr w:type="spellStart"/>
      <w:r>
        <w:t>gnugsam</w:t>
      </w:r>
      <w:proofErr w:type="spellEnd"/>
      <w:r>
        <w:t xml:space="preserve"> anzeiget ist / das man nichts mehr von </w:t>
      </w:r>
      <w:proofErr w:type="spellStart"/>
      <w:r>
        <w:t>zehen</w:t>
      </w:r>
      <w:proofErr w:type="spellEnd"/>
      <w:r>
        <w:t xml:space="preserve"> </w:t>
      </w:r>
      <w:proofErr w:type="spellStart"/>
      <w:r>
        <w:t>gepotten</w:t>
      </w:r>
      <w:proofErr w:type="spellEnd"/>
      <w:r>
        <w:t xml:space="preserve"> erlange / wen man sie am besten </w:t>
      </w:r>
      <w:proofErr w:type="spellStart"/>
      <w:r>
        <w:t>hoeret</w:t>
      </w:r>
      <w:proofErr w:type="spellEnd"/>
      <w:r>
        <w:t xml:space="preserve"> und weis / den das man </w:t>
      </w:r>
      <w:proofErr w:type="spellStart"/>
      <w:r>
        <w:t>erferet</w:t>
      </w:r>
      <w:proofErr w:type="spellEnd"/>
      <w:r>
        <w:t xml:space="preserve"> / was man </w:t>
      </w:r>
      <w:proofErr w:type="spellStart"/>
      <w:r>
        <w:t>guts</w:t>
      </w:r>
      <w:proofErr w:type="spellEnd"/>
      <w:r>
        <w:t xml:space="preserve"> thun </w:t>
      </w:r>
      <w:proofErr w:type="spellStart"/>
      <w:r>
        <w:t>sol</w:t>
      </w:r>
      <w:proofErr w:type="spellEnd"/>
      <w:r>
        <w:t xml:space="preserve"> / </w:t>
      </w:r>
      <w:proofErr w:type="spellStart"/>
      <w:r>
        <w:t>unn</w:t>
      </w:r>
      <w:proofErr w:type="spellEnd"/>
      <w:r>
        <w:t xml:space="preserve"> nicht thun </w:t>
      </w:r>
      <w:proofErr w:type="spellStart"/>
      <w:r>
        <w:t>kan</w:t>
      </w:r>
      <w:proofErr w:type="spellEnd"/>
      <w:r>
        <w:t xml:space="preserve"> / Summa das Christus ahn zu thun der </w:t>
      </w:r>
      <w:proofErr w:type="spellStart"/>
      <w:r>
        <w:t>zehen</w:t>
      </w:r>
      <w:proofErr w:type="spellEnd"/>
      <w:r>
        <w:t xml:space="preserve"> </w:t>
      </w:r>
      <w:proofErr w:type="spellStart"/>
      <w:r>
        <w:t>gepotte</w:t>
      </w:r>
      <w:proofErr w:type="spellEnd"/>
      <w:r>
        <w:t xml:space="preserve"> / alleine / gerecht </w:t>
      </w:r>
      <w:proofErr w:type="spellStart"/>
      <w:r>
        <w:t>unnd</w:t>
      </w:r>
      <w:proofErr w:type="spellEnd"/>
      <w:r>
        <w:t xml:space="preserve"> selig mache / wie auch die </w:t>
      </w:r>
      <w:proofErr w:type="spellStart"/>
      <w:r>
        <w:t>schriefft</w:t>
      </w:r>
      <w:proofErr w:type="spellEnd"/>
      <w:r>
        <w:t xml:space="preserve"> zeuget da sie spricht / </w:t>
      </w:r>
      <w:proofErr w:type="spellStart"/>
      <w:r>
        <w:t>Rho</w:t>
      </w:r>
      <w:proofErr w:type="spellEnd"/>
      <w:r>
        <w:t xml:space="preserve">. 10. Christus ist des </w:t>
      </w:r>
      <w:proofErr w:type="spellStart"/>
      <w:r>
        <w:t>gesetzs</w:t>
      </w:r>
      <w:proofErr w:type="spellEnd"/>
      <w:r>
        <w:t xml:space="preserve"> ende / an </w:t>
      </w:r>
      <w:proofErr w:type="spellStart"/>
      <w:r>
        <w:t>wilchem</w:t>
      </w:r>
      <w:proofErr w:type="spellEnd"/>
      <w:r>
        <w:t xml:space="preserve"> gerecht </w:t>
      </w:r>
      <w:proofErr w:type="spellStart"/>
      <w:r>
        <w:t>wirdt</w:t>
      </w:r>
      <w:proofErr w:type="spellEnd"/>
      <w:r>
        <w:t xml:space="preserve"> wer da </w:t>
      </w:r>
      <w:proofErr w:type="spellStart"/>
      <w:r>
        <w:t>glewbt</w:t>
      </w:r>
      <w:proofErr w:type="spellEnd"/>
      <w:r>
        <w:t xml:space="preserve">. </w:t>
      </w:r>
    </w:p>
    <w:p w14:paraId="28E48B4A" w14:textId="77777777" w:rsidR="007245B2" w:rsidRDefault="007245B2" w:rsidP="007245B2">
      <w:pPr>
        <w:pStyle w:val="StandardWeb"/>
      </w:pPr>
      <w:r>
        <w:t xml:space="preserve">Denn </w:t>
      </w:r>
      <w:proofErr w:type="spellStart"/>
      <w:r>
        <w:t>wiewol</w:t>
      </w:r>
      <w:proofErr w:type="spellEnd"/>
      <w:r>
        <w:t xml:space="preserve"> die </w:t>
      </w:r>
      <w:proofErr w:type="spellStart"/>
      <w:r>
        <w:t>zehen</w:t>
      </w:r>
      <w:proofErr w:type="spellEnd"/>
      <w:r>
        <w:t xml:space="preserve"> </w:t>
      </w:r>
      <w:proofErr w:type="spellStart"/>
      <w:r>
        <w:t>gepotte</w:t>
      </w:r>
      <w:proofErr w:type="spellEnd"/>
      <w:r>
        <w:t xml:space="preserve"> heilig und recht sind / und Gott allen </w:t>
      </w:r>
      <w:proofErr w:type="spellStart"/>
      <w:r>
        <w:t>menschen</w:t>
      </w:r>
      <w:proofErr w:type="spellEnd"/>
      <w:r>
        <w:t xml:space="preserve"> einen </w:t>
      </w:r>
      <w:proofErr w:type="spellStart"/>
      <w:r>
        <w:t>lust</w:t>
      </w:r>
      <w:proofErr w:type="spellEnd"/>
      <w:r>
        <w:t xml:space="preserve"> </w:t>
      </w:r>
      <w:proofErr w:type="spellStart"/>
      <w:r>
        <w:t>ihns</w:t>
      </w:r>
      <w:proofErr w:type="spellEnd"/>
      <w:r>
        <w:t xml:space="preserve"> herz gebildet hat / darnach zu leben / so ist doch der </w:t>
      </w:r>
      <w:proofErr w:type="spellStart"/>
      <w:r>
        <w:t>selb</w:t>
      </w:r>
      <w:proofErr w:type="spellEnd"/>
      <w:r>
        <w:t xml:space="preserve"> vom Satan in Adam so gefangen </w:t>
      </w:r>
      <w:proofErr w:type="spellStart"/>
      <w:r>
        <w:t>unn</w:t>
      </w:r>
      <w:proofErr w:type="spellEnd"/>
      <w:r>
        <w:t xml:space="preserve"> gestanden / das kein </w:t>
      </w:r>
      <w:proofErr w:type="spellStart"/>
      <w:r>
        <w:t>mensch</w:t>
      </w:r>
      <w:proofErr w:type="spellEnd"/>
      <w:r>
        <w:t xml:space="preserve"> </w:t>
      </w:r>
      <w:proofErr w:type="spellStart"/>
      <w:r>
        <w:t>auff</w:t>
      </w:r>
      <w:proofErr w:type="spellEnd"/>
      <w:r>
        <w:t xml:space="preserve"> erden lebet / der ahn Gottes geist / die </w:t>
      </w:r>
      <w:proofErr w:type="spellStart"/>
      <w:r>
        <w:t>zehen</w:t>
      </w:r>
      <w:proofErr w:type="spellEnd"/>
      <w:r>
        <w:t xml:space="preserve"> </w:t>
      </w:r>
      <w:proofErr w:type="spellStart"/>
      <w:r>
        <w:t>gepotte</w:t>
      </w:r>
      <w:proofErr w:type="spellEnd"/>
      <w:r>
        <w:t xml:space="preserve"> halten </w:t>
      </w:r>
      <w:proofErr w:type="spellStart"/>
      <w:r>
        <w:t>koenne</w:t>
      </w:r>
      <w:proofErr w:type="spellEnd"/>
      <w:r>
        <w:t xml:space="preserve"> / wenn und wo ehr </w:t>
      </w:r>
      <w:proofErr w:type="spellStart"/>
      <w:r>
        <w:t>sol</w:t>
      </w:r>
      <w:proofErr w:type="spellEnd"/>
      <w:r>
        <w:t xml:space="preserve"> / </w:t>
      </w:r>
      <w:proofErr w:type="spellStart"/>
      <w:r>
        <w:t>unn</w:t>
      </w:r>
      <w:proofErr w:type="spellEnd"/>
      <w:r>
        <w:t xml:space="preserve"> nicht </w:t>
      </w:r>
      <w:proofErr w:type="spellStart"/>
      <w:r>
        <w:t>ubertreten</w:t>
      </w:r>
      <w:proofErr w:type="spellEnd"/>
      <w:r>
        <w:t xml:space="preserve"> </w:t>
      </w:r>
      <w:proofErr w:type="spellStart"/>
      <w:r>
        <w:t>muesse</w:t>
      </w:r>
      <w:proofErr w:type="spellEnd"/>
      <w:r>
        <w:t xml:space="preserve"> / wen ehr zeit und </w:t>
      </w:r>
      <w:proofErr w:type="spellStart"/>
      <w:r>
        <w:t>rhaum</w:t>
      </w:r>
      <w:proofErr w:type="spellEnd"/>
      <w:r>
        <w:t xml:space="preserve"> </w:t>
      </w:r>
      <w:proofErr w:type="spellStart"/>
      <w:r>
        <w:t>darzu</w:t>
      </w:r>
      <w:proofErr w:type="spellEnd"/>
      <w:r>
        <w:t xml:space="preserve"> krieget / das Paul </w:t>
      </w:r>
      <w:proofErr w:type="spellStart"/>
      <w:r>
        <w:t>billich</w:t>
      </w:r>
      <w:proofErr w:type="spellEnd"/>
      <w:r>
        <w:t xml:space="preserve"> </w:t>
      </w:r>
      <w:proofErr w:type="spellStart"/>
      <w:r>
        <w:t>uber</w:t>
      </w:r>
      <w:proofErr w:type="spellEnd"/>
      <w:r>
        <w:t xml:space="preserve"> die </w:t>
      </w:r>
      <w:proofErr w:type="spellStart"/>
      <w:r>
        <w:t>erbsund</w:t>
      </w:r>
      <w:proofErr w:type="spellEnd"/>
      <w:r>
        <w:t xml:space="preserve"> klaget und spricht / </w:t>
      </w:r>
      <w:proofErr w:type="spellStart"/>
      <w:r>
        <w:t>Rho</w:t>
      </w:r>
      <w:proofErr w:type="spellEnd"/>
      <w:r>
        <w:t xml:space="preserve">. 7. das </w:t>
      </w:r>
      <w:proofErr w:type="spellStart"/>
      <w:r>
        <w:t>gesetz</w:t>
      </w:r>
      <w:proofErr w:type="spellEnd"/>
      <w:r>
        <w:t xml:space="preserve"> ist Geistlich / ich aber bin fleischlich </w:t>
      </w:r>
      <w:proofErr w:type="spellStart"/>
      <w:r>
        <w:t>untter</w:t>
      </w:r>
      <w:proofErr w:type="spellEnd"/>
      <w:r>
        <w:t xml:space="preserve"> die </w:t>
      </w:r>
      <w:proofErr w:type="spellStart"/>
      <w:r>
        <w:t>suend</w:t>
      </w:r>
      <w:proofErr w:type="spellEnd"/>
      <w:r>
        <w:t xml:space="preserve"> </w:t>
      </w:r>
      <w:proofErr w:type="spellStart"/>
      <w:r>
        <w:t>verkaufft</w:t>
      </w:r>
      <w:proofErr w:type="spellEnd"/>
      <w:r>
        <w:t xml:space="preserve"> / den ich thue nicht was ich </w:t>
      </w:r>
      <w:proofErr w:type="spellStart"/>
      <w:r>
        <w:t>wil</w:t>
      </w:r>
      <w:proofErr w:type="spellEnd"/>
      <w:r>
        <w:t xml:space="preserve"> / sondern was ich nicht </w:t>
      </w:r>
      <w:proofErr w:type="spellStart"/>
      <w:r>
        <w:t>wil</w:t>
      </w:r>
      <w:proofErr w:type="spellEnd"/>
      <w:r>
        <w:t xml:space="preserve"> das thue ich. </w:t>
      </w:r>
    </w:p>
    <w:p w14:paraId="62C05B44" w14:textId="77777777" w:rsidR="007245B2" w:rsidRDefault="007245B2" w:rsidP="007245B2">
      <w:pPr>
        <w:pStyle w:val="StandardWeb"/>
      </w:pPr>
      <w:r>
        <w:t xml:space="preserve">Denn wie Adam und </w:t>
      </w:r>
      <w:proofErr w:type="spellStart"/>
      <w:r>
        <w:t>Heva</w:t>
      </w:r>
      <w:proofErr w:type="spellEnd"/>
      <w:r>
        <w:t xml:space="preserve"> ihm Paradis </w:t>
      </w:r>
      <w:proofErr w:type="spellStart"/>
      <w:r>
        <w:t>luesterten</w:t>
      </w:r>
      <w:proofErr w:type="spellEnd"/>
      <w:r>
        <w:t xml:space="preserve"> und ahn Gotts </w:t>
      </w:r>
      <w:proofErr w:type="spellStart"/>
      <w:r>
        <w:t>gepotte</w:t>
      </w:r>
      <w:proofErr w:type="spellEnd"/>
      <w:r>
        <w:t xml:space="preserve"> </w:t>
      </w:r>
      <w:proofErr w:type="spellStart"/>
      <w:r>
        <w:t>ursach</w:t>
      </w:r>
      <w:proofErr w:type="spellEnd"/>
      <w:r>
        <w:t xml:space="preserve"> </w:t>
      </w:r>
      <w:proofErr w:type="spellStart"/>
      <w:r>
        <w:t>namen</w:t>
      </w:r>
      <w:proofErr w:type="spellEnd"/>
      <w:r>
        <w:t xml:space="preserve"> zu </w:t>
      </w:r>
      <w:proofErr w:type="spellStart"/>
      <w:r>
        <w:t>suend</w:t>
      </w:r>
      <w:proofErr w:type="spellEnd"/>
      <w:r>
        <w:t xml:space="preserve"> </w:t>
      </w:r>
      <w:proofErr w:type="spellStart"/>
      <w:r>
        <w:t>unn</w:t>
      </w:r>
      <w:proofErr w:type="spellEnd"/>
      <w:r>
        <w:t xml:space="preserve"> todt / also ists allen </w:t>
      </w:r>
      <w:proofErr w:type="spellStart"/>
      <w:r>
        <w:t>menschen</w:t>
      </w:r>
      <w:proofErr w:type="spellEnd"/>
      <w:r>
        <w:t xml:space="preserve"> von Adam und </w:t>
      </w:r>
      <w:proofErr w:type="spellStart"/>
      <w:r>
        <w:t>Heva</w:t>
      </w:r>
      <w:proofErr w:type="spellEnd"/>
      <w:r>
        <w:t xml:space="preserve"> </w:t>
      </w:r>
      <w:proofErr w:type="spellStart"/>
      <w:r>
        <w:t>angeporn</w:t>
      </w:r>
      <w:proofErr w:type="spellEnd"/>
      <w:r>
        <w:t xml:space="preserve"> und </w:t>
      </w:r>
      <w:proofErr w:type="spellStart"/>
      <w:r>
        <w:t>auffgeerbet</w:t>
      </w:r>
      <w:proofErr w:type="spellEnd"/>
      <w:r>
        <w:t xml:space="preserve"> / das sie </w:t>
      </w:r>
      <w:proofErr w:type="spellStart"/>
      <w:r>
        <w:t>lustern</w:t>
      </w:r>
      <w:proofErr w:type="spellEnd"/>
      <w:r>
        <w:t xml:space="preserve"> und </w:t>
      </w:r>
      <w:proofErr w:type="spellStart"/>
      <w:r>
        <w:t>begeren</w:t>
      </w:r>
      <w:proofErr w:type="spellEnd"/>
      <w:r>
        <w:t xml:space="preserve"> </w:t>
      </w:r>
      <w:proofErr w:type="spellStart"/>
      <w:r>
        <w:t>zuerfaren</w:t>
      </w:r>
      <w:proofErr w:type="spellEnd"/>
      <w:r>
        <w:t xml:space="preserve"> / wie doch das </w:t>
      </w:r>
      <w:proofErr w:type="spellStart"/>
      <w:r>
        <w:t>werck</w:t>
      </w:r>
      <w:proofErr w:type="spellEnd"/>
      <w:r>
        <w:t xml:space="preserve"> schmecken </w:t>
      </w:r>
      <w:proofErr w:type="spellStart"/>
      <w:r>
        <w:t>muege</w:t>
      </w:r>
      <w:proofErr w:type="spellEnd"/>
      <w:r>
        <w:t xml:space="preserve"> so Gott </w:t>
      </w:r>
      <w:proofErr w:type="spellStart"/>
      <w:r>
        <w:t>verpotten</w:t>
      </w:r>
      <w:proofErr w:type="spellEnd"/>
      <w:r>
        <w:t xml:space="preserve"> hat / </w:t>
      </w:r>
      <w:proofErr w:type="spellStart"/>
      <w:r>
        <w:t>wilchen</w:t>
      </w:r>
      <w:proofErr w:type="spellEnd"/>
      <w:r>
        <w:t xml:space="preserve"> </w:t>
      </w:r>
      <w:proofErr w:type="spellStart"/>
      <w:r>
        <w:t>lust</w:t>
      </w:r>
      <w:proofErr w:type="spellEnd"/>
      <w:r>
        <w:t xml:space="preserve"> der Satan mit falscher </w:t>
      </w:r>
      <w:proofErr w:type="spellStart"/>
      <w:r>
        <w:t>auslegung</w:t>
      </w:r>
      <w:proofErr w:type="spellEnd"/>
      <w:r>
        <w:t xml:space="preserve"> der </w:t>
      </w:r>
      <w:proofErr w:type="spellStart"/>
      <w:r>
        <w:t>zehen</w:t>
      </w:r>
      <w:proofErr w:type="spellEnd"/>
      <w:r>
        <w:t xml:space="preserve"> </w:t>
      </w:r>
      <w:proofErr w:type="spellStart"/>
      <w:r>
        <w:t>gepotte</w:t>
      </w:r>
      <w:proofErr w:type="spellEnd"/>
      <w:r>
        <w:t xml:space="preserve"> mehret / </w:t>
      </w:r>
      <w:proofErr w:type="spellStart"/>
      <w:r>
        <w:t>unn</w:t>
      </w:r>
      <w:proofErr w:type="spellEnd"/>
      <w:r>
        <w:t xml:space="preserve"> durch falsche </w:t>
      </w:r>
      <w:proofErr w:type="spellStart"/>
      <w:r>
        <w:t>verheissung</w:t>
      </w:r>
      <w:proofErr w:type="spellEnd"/>
      <w:r>
        <w:t xml:space="preserve"> so meisterlich fort </w:t>
      </w:r>
      <w:proofErr w:type="spellStart"/>
      <w:r>
        <w:t>treybet</w:t>
      </w:r>
      <w:proofErr w:type="spellEnd"/>
      <w:r>
        <w:t xml:space="preserve"> / das der </w:t>
      </w:r>
      <w:proofErr w:type="spellStart"/>
      <w:r>
        <w:t>mensch</w:t>
      </w:r>
      <w:proofErr w:type="spellEnd"/>
      <w:r>
        <w:t xml:space="preserve"> Gottes </w:t>
      </w:r>
      <w:proofErr w:type="spellStart"/>
      <w:r>
        <w:t>drew</w:t>
      </w:r>
      <w:proofErr w:type="spellEnd"/>
      <w:r>
        <w:t xml:space="preserve"> </w:t>
      </w:r>
      <w:proofErr w:type="spellStart"/>
      <w:r>
        <w:t>wortte</w:t>
      </w:r>
      <w:proofErr w:type="spellEnd"/>
      <w:r>
        <w:t xml:space="preserve"> in </w:t>
      </w:r>
      <w:proofErr w:type="spellStart"/>
      <w:r>
        <w:t>wynd</w:t>
      </w:r>
      <w:proofErr w:type="spellEnd"/>
      <w:r>
        <w:t xml:space="preserve"> </w:t>
      </w:r>
      <w:proofErr w:type="spellStart"/>
      <w:r>
        <w:t>schlehet</w:t>
      </w:r>
      <w:proofErr w:type="spellEnd"/>
      <w:r>
        <w:t xml:space="preserve"> / und sich </w:t>
      </w:r>
      <w:proofErr w:type="spellStart"/>
      <w:r>
        <w:t>muth</w:t>
      </w:r>
      <w:proofErr w:type="spellEnd"/>
      <w:r>
        <w:t xml:space="preserve"> </w:t>
      </w:r>
      <w:proofErr w:type="spellStart"/>
      <w:r>
        <w:t>williglich</w:t>
      </w:r>
      <w:proofErr w:type="spellEnd"/>
      <w:r>
        <w:t xml:space="preserve"> in </w:t>
      </w:r>
      <w:proofErr w:type="spellStart"/>
      <w:r>
        <w:t>suend</w:t>
      </w:r>
      <w:proofErr w:type="spellEnd"/>
      <w:r>
        <w:t xml:space="preserve"> Gottes </w:t>
      </w:r>
      <w:proofErr w:type="spellStart"/>
      <w:r>
        <w:t>zorn</w:t>
      </w:r>
      <w:proofErr w:type="spellEnd"/>
      <w:r>
        <w:t xml:space="preserve"> </w:t>
      </w:r>
      <w:proofErr w:type="spellStart"/>
      <w:r>
        <w:t>unglueck</w:t>
      </w:r>
      <w:proofErr w:type="spellEnd"/>
      <w:r>
        <w:t xml:space="preserve"> todt und </w:t>
      </w:r>
      <w:proofErr w:type="spellStart"/>
      <w:r>
        <w:t>verdamnis</w:t>
      </w:r>
      <w:proofErr w:type="spellEnd"/>
      <w:r>
        <w:t xml:space="preserve"> </w:t>
      </w:r>
      <w:proofErr w:type="spellStart"/>
      <w:r>
        <w:t>hienein</w:t>
      </w:r>
      <w:proofErr w:type="spellEnd"/>
      <w:r>
        <w:t xml:space="preserve"> </w:t>
      </w:r>
      <w:proofErr w:type="spellStart"/>
      <w:r>
        <w:t>schtoerzt</w:t>
      </w:r>
      <w:proofErr w:type="spellEnd"/>
      <w:r>
        <w:t xml:space="preserve"> / damit das ehr dass </w:t>
      </w:r>
      <w:proofErr w:type="spellStart"/>
      <w:r>
        <w:t>werck</w:t>
      </w:r>
      <w:proofErr w:type="spellEnd"/>
      <w:r>
        <w:t xml:space="preserve"> thut / so Gott </w:t>
      </w:r>
      <w:proofErr w:type="spellStart"/>
      <w:r>
        <w:t>verpotten</w:t>
      </w:r>
      <w:proofErr w:type="spellEnd"/>
      <w:r>
        <w:t xml:space="preserve"> </w:t>
      </w:r>
      <w:proofErr w:type="spellStart"/>
      <w:r>
        <w:t>hatt</w:t>
      </w:r>
      <w:proofErr w:type="spellEnd"/>
      <w:r>
        <w:t xml:space="preserve"> / </w:t>
      </w:r>
      <w:proofErr w:type="spellStart"/>
      <w:r>
        <w:t>wilchs</w:t>
      </w:r>
      <w:proofErr w:type="spellEnd"/>
      <w:r>
        <w:t xml:space="preserve"> </w:t>
      </w:r>
      <w:proofErr w:type="spellStart"/>
      <w:r>
        <w:t>werck</w:t>
      </w:r>
      <w:proofErr w:type="spellEnd"/>
      <w:r>
        <w:t xml:space="preserve"> zwar nicht </w:t>
      </w:r>
      <w:proofErr w:type="spellStart"/>
      <w:r>
        <w:t>suend</w:t>
      </w:r>
      <w:proofErr w:type="spellEnd"/>
      <w:r>
        <w:t xml:space="preserve"> </w:t>
      </w:r>
      <w:proofErr w:type="spellStart"/>
      <w:r>
        <w:t>where</w:t>
      </w:r>
      <w:proofErr w:type="spellEnd"/>
      <w:r>
        <w:t xml:space="preserve"> (denn nichts ist </w:t>
      </w:r>
      <w:proofErr w:type="spellStart"/>
      <w:r>
        <w:t>suende</w:t>
      </w:r>
      <w:proofErr w:type="spellEnd"/>
      <w:r>
        <w:t xml:space="preserve"> ahn Gotte </w:t>
      </w:r>
      <w:proofErr w:type="spellStart"/>
      <w:r>
        <w:t>gepotte</w:t>
      </w:r>
      <w:proofErr w:type="spellEnd"/>
      <w:r>
        <w:t xml:space="preserve"> </w:t>
      </w:r>
      <w:proofErr w:type="spellStart"/>
      <w:r>
        <w:t>ubertretten</w:t>
      </w:r>
      <w:proofErr w:type="spellEnd"/>
      <w:r>
        <w:t xml:space="preserve">) es </w:t>
      </w:r>
      <w:proofErr w:type="spellStart"/>
      <w:r>
        <w:t>hette</w:t>
      </w:r>
      <w:proofErr w:type="spellEnd"/>
      <w:r>
        <w:t xml:space="preserve"> auch der </w:t>
      </w:r>
      <w:proofErr w:type="spellStart"/>
      <w:r>
        <w:t>mensch</w:t>
      </w:r>
      <w:proofErr w:type="spellEnd"/>
      <w:r>
        <w:t xml:space="preserve"> nicht so </w:t>
      </w:r>
      <w:proofErr w:type="spellStart"/>
      <w:r>
        <w:t>grossen</w:t>
      </w:r>
      <w:proofErr w:type="spellEnd"/>
      <w:r>
        <w:t xml:space="preserve"> </w:t>
      </w:r>
      <w:proofErr w:type="spellStart"/>
      <w:r>
        <w:t>lust</w:t>
      </w:r>
      <w:proofErr w:type="spellEnd"/>
      <w:r>
        <w:t xml:space="preserve"> dazu </w:t>
      </w:r>
      <w:proofErr w:type="spellStart"/>
      <w:r>
        <w:t>wens</w:t>
      </w:r>
      <w:proofErr w:type="spellEnd"/>
      <w:r>
        <w:t xml:space="preserve"> </w:t>
      </w:r>
      <w:proofErr w:type="spellStart"/>
      <w:r>
        <w:t>Got</w:t>
      </w:r>
      <w:proofErr w:type="spellEnd"/>
      <w:r>
        <w:t xml:space="preserve"> nicht </w:t>
      </w:r>
      <w:proofErr w:type="spellStart"/>
      <w:r>
        <w:t>verpotten</w:t>
      </w:r>
      <w:proofErr w:type="spellEnd"/>
      <w:r>
        <w:t xml:space="preserve"> </w:t>
      </w:r>
      <w:proofErr w:type="spellStart"/>
      <w:r>
        <w:t>hette</w:t>
      </w:r>
      <w:proofErr w:type="spellEnd"/>
      <w:r>
        <w:t xml:space="preserve"> / wie Paulus auch zeuget da ehr spricht / </w:t>
      </w:r>
      <w:proofErr w:type="spellStart"/>
      <w:r>
        <w:t>Rho</w:t>
      </w:r>
      <w:proofErr w:type="spellEnd"/>
      <w:r>
        <w:t xml:space="preserve">. 7. Ich </w:t>
      </w:r>
      <w:proofErr w:type="spellStart"/>
      <w:r>
        <w:t>erkandte</w:t>
      </w:r>
      <w:proofErr w:type="spellEnd"/>
      <w:r>
        <w:t xml:space="preserve"> die </w:t>
      </w:r>
      <w:proofErr w:type="spellStart"/>
      <w:r>
        <w:t>suend</w:t>
      </w:r>
      <w:proofErr w:type="spellEnd"/>
      <w:r>
        <w:t xml:space="preserve"> nicht ahn durchs </w:t>
      </w:r>
      <w:proofErr w:type="spellStart"/>
      <w:r>
        <w:t>gesetz</w:t>
      </w:r>
      <w:proofErr w:type="spellEnd"/>
      <w:r>
        <w:t xml:space="preserve"> / den ich </w:t>
      </w:r>
      <w:proofErr w:type="spellStart"/>
      <w:r>
        <w:t>wueste</w:t>
      </w:r>
      <w:proofErr w:type="spellEnd"/>
      <w:r>
        <w:t xml:space="preserve"> nichts von der </w:t>
      </w:r>
      <w:proofErr w:type="spellStart"/>
      <w:r>
        <w:t>luste</w:t>
      </w:r>
      <w:proofErr w:type="spellEnd"/>
      <w:r>
        <w:t xml:space="preserve"> zu sagen / wen das </w:t>
      </w:r>
      <w:proofErr w:type="spellStart"/>
      <w:r>
        <w:t>gesetz</w:t>
      </w:r>
      <w:proofErr w:type="spellEnd"/>
      <w:r>
        <w:t xml:space="preserve"> nicht gesagt </w:t>
      </w:r>
      <w:proofErr w:type="spellStart"/>
      <w:r>
        <w:t>hette</w:t>
      </w:r>
      <w:proofErr w:type="spellEnd"/>
      <w:r>
        <w:t xml:space="preserve"> / las dich nicht </w:t>
      </w:r>
      <w:proofErr w:type="spellStart"/>
      <w:r>
        <w:t>geluestenn</w:t>
      </w:r>
      <w:proofErr w:type="spellEnd"/>
      <w:r>
        <w:t xml:space="preserve"> / da man </w:t>
      </w:r>
      <w:proofErr w:type="spellStart"/>
      <w:r>
        <w:t>ber</w:t>
      </w:r>
      <w:proofErr w:type="spellEnd"/>
      <w:r>
        <w:t xml:space="preserve"> die </w:t>
      </w:r>
      <w:proofErr w:type="spellStart"/>
      <w:r>
        <w:t>suend</w:t>
      </w:r>
      <w:proofErr w:type="spellEnd"/>
      <w:r>
        <w:t xml:space="preserve"> eine </w:t>
      </w:r>
      <w:proofErr w:type="spellStart"/>
      <w:r>
        <w:t>ursach</w:t>
      </w:r>
      <w:proofErr w:type="spellEnd"/>
      <w:r>
        <w:t xml:space="preserve"> am </w:t>
      </w:r>
      <w:proofErr w:type="spellStart"/>
      <w:r>
        <w:t>gesetz</w:t>
      </w:r>
      <w:proofErr w:type="spellEnd"/>
      <w:r>
        <w:t xml:space="preserve"> / </w:t>
      </w:r>
      <w:proofErr w:type="spellStart"/>
      <w:r>
        <w:t>unn</w:t>
      </w:r>
      <w:proofErr w:type="spellEnd"/>
      <w:r>
        <w:t xml:space="preserve"> erreget in mir </w:t>
      </w:r>
      <w:proofErr w:type="spellStart"/>
      <w:r>
        <w:t>allerley</w:t>
      </w:r>
      <w:proofErr w:type="spellEnd"/>
      <w:r>
        <w:t xml:space="preserve"> </w:t>
      </w:r>
      <w:proofErr w:type="spellStart"/>
      <w:r>
        <w:t>lueste</w:t>
      </w:r>
      <w:proofErr w:type="spellEnd"/>
      <w:r>
        <w:t xml:space="preserve"> / den an das </w:t>
      </w:r>
      <w:proofErr w:type="spellStart"/>
      <w:r>
        <w:t>gesetz</w:t>
      </w:r>
      <w:proofErr w:type="spellEnd"/>
      <w:r>
        <w:t xml:space="preserve"> ist die </w:t>
      </w:r>
      <w:proofErr w:type="spellStart"/>
      <w:r>
        <w:t>suend</w:t>
      </w:r>
      <w:proofErr w:type="spellEnd"/>
      <w:r>
        <w:t xml:space="preserve"> todt. </w:t>
      </w:r>
    </w:p>
    <w:p w14:paraId="087A2130" w14:textId="77777777" w:rsidR="007245B2" w:rsidRDefault="007245B2" w:rsidP="007245B2">
      <w:pPr>
        <w:pStyle w:val="StandardWeb"/>
      </w:pPr>
      <w:r>
        <w:t xml:space="preserve">Ja so lebend und </w:t>
      </w:r>
      <w:proofErr w:type="spellStart"/>
      <w:r>
        <w:t>thettig</w:t>
      </w:r>
      <w:proofErr w:type="spellEnd"/>
      <w:r>
        <w:t xml:space="preserve"> wird die </w:t>
      </w:r>
      <w:proofErr w:type="spellStart"/>
      <w:r>
        <w:t>suend</w:t>
      </w:r>
      <w:proofErr w:type="spellEnd"/>
      <w:r>
        <w:t xml:space="preserve"> durch die </w:t>
      </w:r>
      <w:proofErr w:type="spellStart"/>
      <w:r>
        <w:t>zehen</w:t>
      </w:r>
      <w:proofErr w:type="spellEnd"/>
      <w:r>
        <w:t xml:space="preserve"> </w:t>
      </w:r>
      <w:proofErr w:type="spellStart"/>
      <w:r>
        <w:t>gepotte</w:t>
      </w:r>
      <w:proofErr w:type="spellEnd"/>
      <w:r>
        <w:t xml:space="preserve"> / das Adams </w:t>
      </w:r>
      <w:proofErr w:type="spellStart"/>
      <w:r>
        <w:t>kinder</w:t>
      </w:r>
      <w:proofErr w:type="spellEnd"/>
      <w:r>
        <w:t xml:space="preserve"> </w:t>
      </w:r>
      <w:proofErr w:type="spellStart"/>
      <w:r>
        <w:t>uber</w:t>
      </w:r>
      <w:proofErr w:type="spellEnd"/>
      <w:r>
        <w:t xml:space="preserve"> das </w:t>
      </w:r>
      <w:proofErr w:type="spellStart"/>
      <w:r>
        <w:t>ursach</w:t>
      </w:r>
      <w:proofErr w:type="spellEnd"/>
      <w:r>
        <w:t xml:space="preserve"> dann </w:t>
      </w:r>
      <w:proofErr w:type="spellStart"/>
      <w:r>
        <w:t>nhemen</w:t>
      </w:r>
      <w:proofErr w:type="spellEnd"/>
      <w:r>
        <w:t xml:space="preserve"> zu aller </w:t>
      </w:r>
      <w:proofErr w:type="spellStart"/>
      <w:r>
        <w:t>Gottloserey</w:t>
      </w:r>
      <w:proofErr w:type="spellEnd"/>
      <w:r>
        <w:t xml:space="preserve"> und </w:t>
      </w:r>
      <w:proofErr w:type="spellStart"/>
      <w:r>
        <w:t>abgoetterey</w:t>
      </w:r>
      <w:proofErr w:type="spellEnd"/>
      <w:r>
        <w:t xml:space="preserve">. Den weil sie sehen / das sie zu schwach sind Gottes </w:t>
      </w:r>
      <w:proofErr w:type="spellStart"/>
      <w:r>
        <w:t>gepotte</w:t>
      </w:r>
      <w:proofErr w:type="spellEnd"/>
      <w:r>
        <w:t xml:space="preserve"> zu </w:t>
      </w:r>
      <w:proofErr w:type="spellStart"/>
      <w:r>
        <w:t>halthen</w:t>
      </w:r>
      <w:proofErr w:type="spellEnd"/>
      <w:r>
        <w:t xml:space="preserve"> / fahren sie zu und </w:t>
      </w:r>
      <w:proofErr w:type="spellStart"/>
      <w:r>
        <w:t>ertichten</w:t>
      </w:r>
      <w:proofErr w:type="spellEnd"/>
      <w:r>
        <w:t xml:space="preserve"> ihn </w:t>
      </w:r>
      <w:proofErr w:type="spellStart"/>
      <w:r>
        <w:t>selbs</w:t>
      </w:r>
      <w:proofErr w:type="spellEnd"/>
      <w:r>
        <w:t xml:space="preserve"> </w:t>
      </w:r>
      <w:proofErr w:type="spellStart"/>
      <w:r>
        <w:t>erwelete</w:t>
      </w:r>
      <w:proofErr w:type="spellEnd"/>
      <w:r>
        <w:t xml:space="preserve"> </w:t>
      </w:r>
      <w:proofErr w:type="spellStart"/>
      <w:r>
        <w:t>gepotte</w:t>
      </w:r>
      <w:proofErr w:type="spellEnd"/>
      <w:r>
        <w:t xml:space="preserve"> </w:t>
      </w:r>
      <w:proofErr w:type="spellStart"/>
      <w:r>
        <w:t>unn</w:t>
      </w:r>
      <w:proofErr w:type="spellEnd"/>
      <w:r>
        <w:t xml:space="preserve"> </w:t>
      </w:r>
      <w:proofErr w:type="spellStart"/>
      <w:r>
        <w:t>werck</w:t>
      </w:r>
      <w:proofErr w:type="spellEnd"/>
      <w:r>
        <w:t xml:space="preserve"> / Gott damit zu dienen / </w:t>
      </w:r>
      <w:proofErr w:type="spellStart"/>
      <w:r>
        <w:t>unn</w:t>
      </w:r>
      <w:proofErr w:type="spellEnd"/>
      <w:r>
        <w:t xml:space="preserve"> geben also </w:t>
      </w:r>
      <w:proofErr w:type="spellStart"/>
      <w:r>
        <w:t>menschen</w:t>
      </w:r>
      <w:proofErr w:type="spellEnd"/>
      <w:r>
        <w:t xml:space="preserve"> </w:t>
      </w:r>
      <w:proofErr w:type="spellStart"/>
      <w:r>
        <w:t>gepotten</w:t>
      </w:r>
      <w:proofErr w:type="spellEnd"/>
      <w:r>
        <w:t xml:space="preserve"> </w:t>
      </w:r>
      <w:proofErr w:type="spellStart"/>
      <w:r>
        <w:t>unn</w:t>
      </w:r>
      <w:proofErr w:type="spellEnd"/>
      <w:r>
        <w:t xml:space="preserve"> </w:t>
      </w:r>
      <w:proofErr w:type="spellStart"/>
      <w:r>
        <w:t>wercken</w:t>
      </w:r>
      <w:proofErr w:type="spellEnd"/>
      <w:r>
        <w:t xml:space="preserve"> die ehre so </w:t>
      </w:r>
      <w:proofErr w:type="spellStart"/>
      <w:r>
        <w:t>Got</w:t>
      </w:r>
      <w:proofErr w:type="spellEnd"/>
      <w:r>
        <w:t xml:space="preserve"> alleine </w:t>
      </w:r>
      <w:proofErr w:type="spellStart"/>
      <w:r>
        <w:t>gepuert</w:t>
      </w:r>
      <w:proofErr w:type="spellEnd"/>
      <w:r>
        <w:t xml:space="preserve"> </w:t>
      </w:r>
      <w:proofErr w:type="spellStart"/>
      <w:r>
        <w:t>Exo</w:t>
      </w:r>
      <w:proofErr w:type="spellEnd"/>
      <w:r>
        <w:t xml:space="preserve">. 33. (gleich wie die Juden da sie Moses </w:t>
      </w:r>
      <w:proofErr w:type="spellStart"/>
      <w:r>
        <w:t>andliz</w:t>
      </w:r>
      <w:proofErr w:type="spellEnd"/>
      <w:r>
        <w:t xml:space="preserve"> nicht ansehen </w:t>
      </w:r>
      <w:proofErr w:type="spellStart"/>
      <w:r>
        <w:t>kuendten</w:t>
      </w:r>
      <w:proofErr w:type="spellEnd"/>
      <w:r>
        <w:t xml:space="preserve"> / </w:t>
      </w:r>
      <w:proofErr w:type="spellStart"/>
      <w:r>
        <w:t>furen</w:t>
      </w:r>
      <w:proofErr w:type="spellEnd"/>
      <w:r>
        <w:t xml:space="preserve"> sie zu </w:t>
      </w:r>
      <w:proofErr w:type="spellStart"/>
      <w:r>
        <w:t>unn</w:t>
      </w:r>
      <w:proofErr w:type="spellEnd"/>
      <w:r>
        <w:t xml:space="preserve"> sahen seinen </w:t>
      </w:r>
      <w:proofErr w:type="spellStart"/>
      <w:r>
        <w:t>ruecken</w:t>
      </w:r>
      <w:proofErr w:type="spellEnd"/>
      <w:r>
        <w:t xml:space="preserve"> an) dadurch Gott den so </w:t>
      </w:r>
      <w:proofErr w:type="spellStart"/>
      <w:r>
        <w:t>seer</w:t>
      </w:r>
      <w:proofErr w:type="spellEnd"/>
      <w:r>
        <w:t xml:space="preserve"> </w:t>
      </w:r>
      <w:proofErr w:type="spellStart"/>
      <w:r>
        <w:t>erzuernet</w:t>
      </w:r>
      <w:proofErr w:type="spellEnd"/>
      <w:r>
        <w:t xml:space="preserve"> wird / das </w:t>
      </w:r>
      <w:proofErr w:type="spellStart"/>
      <w:r>
        <w:t>gewislich</w:t>
      </w:r>
      <w:proofErr w:type="spellEnd"/>
      <w:r>
        <w:t xml:space="preserve"> all </w:t>
      </w:r>
      <w:proofErr w:type="spellStart"/>
      <w:r>
        <w:t>unglück</w:t>
      </w:r>
      <w:proofErr w:type="spellEnd"/>
      <w:r>
        <w:t xml:space="preserve"> / kriege / </w:t>
      </w:r>
      <w:proofErr w:type="spellStart"/>
      <w:r>
        <w:t>theurung</w:t>
      </w:r>
      <w:proofErr w:type="spellEnd"/>
      <w:r>
        <w:t xml:space="preserve"> / </w:t>
      </w:r>
      <w:proofErr w:type="spellStart"/>
      <w:r>
        <w:t>pestilenz</w:t>
      </w:r>
      <w:proofErr w:type="spellEnd"/>
      <w:r>
        <w:t xml:space="preserve"> </w:t>
      </w:r>
      <w:proofErr w:type="spellStart"/>
      <w:r>
        <w:t>unn</w:t>
      </w:r>
      <w:proofErr w:type="spellEnd"/>
      <w:r>
        <w:t xml:space="preserve"> plage </w:t>
      </w:r>
      <w:proofErr w:type="spellStart"/>
      <w:r>
        <w:t>auff</w:t>
      </w:r>
      <w:proofErr w:type="spellEnd"/>
      <w:r>
        <w:t xml:space="preserve"> erden / aus keinem andern </w:t>
      </w:r>
      <w:proofErr w:type="spellStart"/>
      <w:r>
        <w:t>bron</w:t>
      </w:r>
      <w:proofErr w:type="spellEnd"/>
      <w:r>
        <w:t xml:space="preserve"> </w:t>
      </w:r>
      <w:proofErr w:type="spellStart"/>
      <w:r>
        <w:t>herfliesen</w:t>
      </w:r>
      <w:proofErr w:type="spellEnd"/>
      <w:r>
        <w:t xml:space="preserve"> / den aus der </w:t>
      </w:r>
      <w:proofErr w:type="spellStart"/>
      <w:r>
        <w:t>zehen</w:t>
      </w:r>
      <w:proofErr w:type="spellEnd"/>
      <w:r>
        <w:t xml:space="preserve"> </w:t>
      </w:r>
      <w:proofErr w:type="spellStart"/>
      <w:r>
        <w:t>gepotte</w:t>
      </w:r>
      <w:proofErr w:type="spellEnd"/>
      <w:r>
        <w:t xml:space="preserve"> </w:t>
      </w:r>
      <w:proofErr w:type="spellStart"/>
      <w:r>
        <w:t>ubertrettung</w:t>
      </w:r>
      <w:proofErr w:type="spellEnd"/>
      <w:r>
        <w:t xml:space="preserve">. </w:t>
      </w:r>
    </w:p>
    <w:p w14:paraId="5057EDFA" w14:textId="77777777" w:rsidR="007245B2" w:rsidRDefault="007245B2" w:rsidP="007245B2">
      <w:pPr>
        <w:pStyle w:val="StandardWeb"/>
      </w:pPr>
      <w:r>
        <w:t xml:space="preserve">Den wie es nicht </w:t>
      </w:r>
      <w:proofErr w:type="spellStart"/>
      <w:r>
        <w:t>mueglich</w:t>
      </w:r>
      <w:proofErr w:type="spellEnd"/>
      <w:r>
        <w:t xml:space="preserve"> ist das Gotts </w:t>
      </w:r>
      <w:proofErr w:type="spellStart"/>
      <w:r>
        <w:t>segen</w:t>
      </w:r>
      <w:proofErr w:type="spellEnd"/>
      <w:r>
        <w:t xml:space="preserve"> </w:t>
      </w:r>
      <w:proofErr w:type="spellStart"/>
      <w:r>
        <w:t>ausbleyben</w:t>
      </w:r>
      <w:proofErr w:type="spellEnd"/>
      <w:r>
        <w:t xml:space="preserve"> </w:t>
      </w:r>
      <w:proofErr w:type="spellStart"/>
      <w:r>
        <w:t>koenne</w:t>
      </w:r>
      <w:proofErr w:type="spellEnd"/>
      <w:r>
        <w:t xml:space="preserve"> / wen man die </w:t>
      </w:r>
      <w:proofErr w:type="spellStart"/>
      <w:r>
        <w:t>zehen</w:t>
      </w:r>
      <w:proofErr w:type="spellEnd"/>
      <w:r>
        <w:t xml:space="preserve"> </w:t>
      </w:r>
      <w:proofErr w:type="spellStart"/>
      <w:r>
        <w:t>gepotte</w:t>
      </w:r>
      <w:proofErr w:type="spellEnd"/>
      <w:r>
        <w:t xml:space="preserve"> </w:t>
      </w:r>
      <w:proofErr w:type="spellStart"/>
      <w:r>
        <w:t>helt</w:t>
      </w:r>
      <w:proofErr w:type="spellEnd"/>
      <w:r>
        <w:t xml:space="preserve"> / </w:t>
      </w:r>
      <w:proofErr w:type="spellStart"/>
      <w:r>
        <w:t>darumb</w:t>
      </w:r>
      <w:proofErr w:type="spellEnd"/>
      <w:r>
        <w:t xml:space="preserve"> das </w:t>
      </w:r>
      <w:proofErr w:type="spellStart"/>
      <w:r>
        <w:t>ers</w:t>
      </w:r>
      <w:proofErr w:type="spellEnd"/>
      <w:r>
        <w:t xml:space="preserve"> </w:t>
      </w:r>
      <w:proofErr w:type="spellStart"/>
      <w:r>
        <w:t>verheisen</w:t>
      </w:r>
      <w:proofErr w:type="spellEnd"/>
      <w:r>
        <w:t xml:space="preserve"> hat da ehr spricht / Levi. 18. Was der </w:t>
      </w:r>
      <w:proofErr w:type="spellStart"/>
      <w:r>
        <w:t>mensch</w:t>
      </w:r>
      <w:proofErr w:type="spellEnd"/>
      <w:r>
        <w:t xml:space="preserve"> </w:t>
      </w:r>
      <w:proofErr w:type="spellStart"/>
      <w:r>
        <w:t>guts</w:t>
      </w:r>
      <w:proofErr w:type="spellEnd"/>
      <w:r>
        <w:t xml:space="preserve"> thut </w:t>
      </w:r>
      <w:proofErr w:type="spellStart"/>
      <w:r>
        <w:t>darinne</w:t>
      </w:r>
      <w:proofErr w:type="spellEnd"/>
      <w:r>
        <w:t xml:space="preserve"> </w:t>
      </w:r>
      <w:proofErr w:type="spellStart"/>
      <w:r>
        <w:t>sol</w:t>
      </w:r>
      <w:proofErr w:type="spellEnd"/>
      <w:r>
        <w:t xml:space="preserve"> ehr leben / also ists </w:t>
      </w:r>
      <w:proofErr w:type="spellStart"/>
      <w:r>
        <w:t>widderumb</w:t>
      </w:r>
      <w:proofErr w:type="spellEnd"/>
      <w:r>
        <w:t xml:space="preserve"> </w:t>
      </w:r>
      <w:proofErr w:type="spellStart"/>
      <w:r>
        <w:t>unmueglich</w:t>
      </w:r>
      <w:proofErr w:type="spellEnd"/>
      <w:r>
        <w:t xml:space="preserve"> das Gottes fluch ausbleiben </w:t>
      </w:r>
      <w:proofErr w:type="spellStart"/>
      <w:r>
        <w:t>koenne</w:t>
      </w:r>
      <w:proofErr w:type="spellEnd"/>
      <w:r>
        <w:t xml:space="preserve"> / wen man die </w:t>
      </w:r>
      <w:proofErr w:type="spellStart"/>
      <w:r>
        <w:t>zehen</w:t>
      </w:r>
      <w:proofErr w:type="spellEnd"/>
      <w:r>
        <w:t xml:space="preserve"> </w:t>
      </w:r>
      <w:proofErr w:type="spellStart"/>
      <w:r>
        <w:t>gepotte</w:t>
      </w:r>
      <w:proofErr w:type="spellEnd"/>
      <w:r>
        <w:t xml:space="preserve"> </w:t>
      </w:r>
      <w:proofErr w:type="spellStart"/>
      <w:r>
        <w:t>ubertritt</w:t>
      </w:r>
      <w:proofErr w:type="spellEnd"/>
      <w:r>
        <w:t xml:space="preserve"> / </w:t>
      </w:r>
      <w:proofErr w:type="spellStart"/>
      <w:r>
        <w:t>darumb</w:t>
      </w:r>
      <w:proofErr w:type="spellEnd"/>
      <w:r>
        <w:t xml:space="preserve"> das </w:t>
      </w:r>
      <w:proofErr w:type="spellStart"/>
      <w:r>
        <w:t>ehrs</w:t>
      </w:r>
      <w:proofErr w:type="spellEnd"/>
      <w:r>
        <w:t xml:space="preserve"> </w:t>
      </w:r>
      <w:proofErr w:type="spellStart"/>
      <w:r>
        <w:t>verheissen</w:t>
      </w:r>
      <w:proofErr w:type="spellEnd"/>
      <w:r>
        <w:t xml:space="preserve"> hat da ehr spricht / </w:t>
      </w:r>
      <w:proofErr w:type="spellStart"/>
      <w:r>
        <w:t>Deutero</w:t>
      </w:r>
      <w:proofErr w:type="spellEnd"/>
      <w:r>
        <w:t xml:space="preserve">. 27. verflucht </w:t>
      </w:r>
      <w:proofErr w:type="spellStart"/>
      <w:r>
        <w:t>sey</w:t>
      </w:r>
      <w:proofErr w:type="spellEnd"/>
      <w:r>
        <w:t xml:space="preserve"> </w:t>
      </w:r>
      <w:proofErr w:type="spellStart"/>
      <w:r>
        <w:t>wher</w:t>
      </w:r>
      <w:proofErr w:type="spellEnd"/>
      <w:r>
        <w:t xml:space="preserve"> nicht bleibt ihn allem das geschrieben ist im buch des </w:t>
      </w:r>
      <w:proofErr w:type="spellStart"/>
      <w:r>
        <w:t>gesetzs</w:t>
      </w:r>
      <w:proofErr w:type="spellEnd"/>
      <w:r>
        <w:t xml:space="preserve"> das ehr darnach thue / wie? </w:t>
      </w:r>
      <w:proofErr w:type="spellStart"/>
      <w:r>
        <w:t>kan</w:t>
      </w:r>
      <w:proofErr w:type="spellEnd"/>
      <w:r>
        <w:t xml:space="preserve"> niemand die </w:t>
      </w:r>
      <w:proofErr w:type="spellStart"/>
      <w:r>
        <w:t>zehen</w:t>
      </w:r>
      <w:proofErr w:type="spellEnd"/>
      <w:r>
        <w:t xml:space="preserve"> </w:t>
      </w:r>
      <w:proofErr w:type="spellStart"/>
      <w:r>
        <w:t>gepotte</w:t>
      </w:r>
      <w:proofErr w:type="spellEnd"/>
      <w:r>
        <w:t xml:space="preserve"> halten? </w:t>
      </w:r>
      <w:proofErr w:type="spellStart"/>
      <w:r>
        <w:t>wazu</w:t>
      </w:r>
      <w:proofErr w:type="spellEnd"/>
      <w:r>
        <w:t xml:space="preserve"> werden sie den </w:t>
      </w:r>
      <w:proofErr w:type="spellStart"/>
      <w:r>
        <w:t>geprediget</w:t>
      </w:r>
      <w:proofErr w:type="spellEnd"/>
      <w:r>
        <w:t xml:space="preserve">? dazu werden sie </w:t>
      </w:r>
      <w:proofErr w:type="spellStart"/>
      <w:r>
        <w:t>geprediget</w:t>
      </w:r>
      <w:proofErr w:type="spellEnd"/>
      <w:r>
        <w:t xml:space="preserve"> / das sie allen </w:t>
      </w:r>
      <w:proofErr w:type="spellStart"/>
      <w:r>
        <w:t>menschen</w:t>
      </w:r>
      <w:proofErr w:type="spellEnd"/>
      <w:r>
        <w:t xml:space="preserve"> </w:t>
      </w:r>
      <w:proofErr w:type="spellStart"/>
      <w:r>
        <w:t>suend</w:t>
      </w:r>
      <w:proofErr w:type="spellEnd"/>
      <w:r>
        <w:t xml:space="preserve"> und </w:t>
      </w:r>
      <w:proofErr w:type="spellStart"/>
      <w:r>
        <w:t>verdamnis</w:t>
      </w:r>
      <w:proofErr w:type="spellEnd"/>
      <w:r>
        <w:t xml:space="preserve"> anzeigen / und sie </w:t>
      </w:r>
      <w:proofErr w:type="spellStart"/>
      <w:r>
        <w:t>Gottfuerchtig</w:t>
      </w:r>
      <w:proofErr w:type="spellEnd"/>
      <w:r>
        <w:t xml:space="preserve"> machen </w:t>
      </w:r>
      <w:proofErr w:type="spellStart"/>
      <w:r>
        <w:t>soellen</w:t>
      </w:r>
      <w:proofErr w:type="spellEnd"/>
      <w:r>
        <w:t xml:space="preserve"> / wie Mose </w:t>
      </w:r>
      <w:proofErr w:type="spellStart"/>
      <w:r>
        <w:t>selbs</w:t>
      </w:r>
      <w:proofErr w:type="spellEnd"/>
      <w:r>
        <w:t xml:space="preserve"> zeuget und spricht / </w:t>
      </w:r>
      <w:proofErr w:type="spellStart"/>
      <w:r>
        <w:t>Exodi</w:t>
      </w:r>
      <w:proofErr w:type="spellEnd"/>
      <w:r>
        <w:t xml:space="preserve">. 20. Gott ist </w:t>
      </w:r>
      <w:proofErr w:type="spellStart"/>
      <w:r>
        <w:t>komen</w:t>
      </w:r>
      <w:proofErr w:type="spellEnd"/>
      <w:r>
        <w:t xml:space="preserve"> das ehr euch </w:t>
      </w:r>
      <w:proofErr w:type="spellStart"/>
      <w:r>
        <w:t>versüchte</w:t>
      </w:r>
      <w:proofErr w:type="spellEnd"/>
      <w:r>
        <w:t xml:space="preserve"> / </w:t>
      </w:r>
      <w:proofErr w:type="spellStart"/>
      <w:r>
        <w:t>auff</w:t>
      </w:r>
      <w:proofErr w:type="spellEnd"/>
      <w:r>
        <w:t xml:space="preserve"> das seine furcht </w:t>
      </w:r>
      <w:proofErr w:type="spellStart"/>
      <w:r>
        <w:t>fuer</w:t>
      </w:r>
      <w:proofErr w:type="spellEnd"/>
      <w:r>
        <w:t xml:space="preserve"> </w:t>
      </w:r>
      <w:proofErr w:type="spellStart"/>
      <w:r>
        <w:t>ewren</w:t>
      </w:r>
      <w:proofErr w:type="spellEnd"/>
      <w:r>
        <w:t xml:space="preserve"> </w:t>
      </w:r>
      <w:proofErr w:type="spellStart"/>
      <w:r>
        <w:t>augen</w:t>
      </w:r>
      <w:proofErr w:type="spellEnd"/>
      <w:r>
        <w:t xml:space="preserve"> wehre / das ihr nicht sündiget. </w:t>
      </w:r>
    </w:p>
    <w:p w14:paraId="58516ADB" w14:textId="77777777" w:rsidR="007245B2" w:rsidRDefault="007245B2" w:rsidP="007245B2">
      <w:pPr>
        <w:pStyle w:val="StandardWeb"/>
      </w:pPr>
      <w:r>
        <w:t xml:space="preserve">Das aber alle </w:t>
      </w:r>
      <w:proofErr w:type="spellStart"/>
      <w:r>
        <w:t>menschen</w:t>
      </w:r>
      <w:proofErr w:type="spellEnd"/>
      <w:r>
        <w:t xml:space="preserve"> durch Adams fahl so </w:t>
      </w:r>
      <w:proofErr w:type="spellStart"/>
      <w:r>
        <w:t>gahr</w:t>
      </w:r>
      <w:proofErr w:type="spellEnd"/>
      <w:r>
        <w:t xml:space="preserve"> verderbet seien / das sie / </w:t>
      </w:r>
      <w:proofErr w:type="spellStart"/>
      <w:r>
        <w:t>ohn</w:t>
      </w:r>
      <w:proofErr w:type="spellEnd"/>
      <w:r>
        <w:t xml:space="preserve"> Gottes geist / </w:t>
      </w:r>
      <w:proofErr w:type="spellStart"/>
      <w:r>
        <w:t>wedder</w:t>
      </w:r>
      <w:proofErr w:type="spellEnd"/>
      <w:r>
        <w:t xml:space="preserve"> </w:t>
      </w:r>
      <w:proofErr w:type="spellStart"/>
      <w:r>
        <w:t>suend</w:t>
      </w:r>
      <w:proofErr w:type="spellEnd"/>
      <w:r>
        <w:t xml:space="preserve"> und </w:t>
      </w:r>
      <w:proofErr w:type="spellStart"/>
      <w:r>
        <w:t>verdamnis</w:t>
      </w:r>
      <w:proofErr w:type="spellEnd"/>
      <w:r>
        <w:t xml:space="preserve"> erkennen / nach Gott fürchten </w:t>
      </w:r>
      <w:proofErr w:type="spellStart"/>
      <w:r>
        <w:t>koennen</w:t>
      </w:r>
      <w:proofErr w:type="spellEnd"/>
      <w:r>
        <w:t xml:space="preserve"> / ist droben an </w:t>
      </w:r>
      <w:proofErr w:type="spellStart"/>
      <w:r>
        <w:t>gezeiget</w:t>
      </w:r>
      <w:proofErr w:type="spellEnd"/>
      <w:r>
        <w:t xml:space="preserve"> / </w:t>
      </w:r>
      <w:proofErr w:type="spellStart"/>
      <w:r>
        <w:t>unn</w:t>
      </w:r>
      <w:proofErr w:type="spellEnd"/>
      <w:r>
        <w:t xml:space="preserve"> mit allen </w:t>
      </w:r>
      <w:proofErr w:type="spellStart"/>
      <w:r>
        <w:t>dene</w:t>
      </w:r>
      <w:proofErr w:type="spellEnd"/>
      <w:r>
        <w:t xml:space="preserve"> so die </w:t>
      </w:r>
      <w:proofErr w:type="spellStart"/>
      <w:r>
        <w:t>zehen</w:t>
      </w:r>
      <w:proofErr w:type="spellEnd"/>
      <w:r>
        <w:t xml:space="preserve"> </w:t>
      </w:r>
      <w:proofErr w:type="spellStart"/>
      <w:r>
        <w:t>gepotte</w:t>
      </w:r>
      <w:proofErr w:type="spellEnd"/>
      <w:r>
        <w:t xml:space="preserve"> </w:t>
      </w:r>
      <w:proofErr w:type="spellStart"/>
      <w:r>
        <w:t>ye</w:t>
      </w:r>
      <w:proofErr w:type="spellEnd"/>
      <w:r>
        <w:t xml:space="preserve"> </w:t>
      </w:r>
      <w:proofErr w:type="spellStart"/>
      <w:r>
        <w:t>ubertretten</w:t>
      </w:r>
      <w:proofErr w:type="spellEnd"/>
      <w:r>
        <w:t xml:space="preserve"> haben / und drüber </w:t>
      </w:r>
      <w:proofErr w:type="spellStart"/>
      <w:r>
        <w:t>geplaget</w:t>
      </w:r>
      <w:proofErr w:type="spellEnd"/>
      <w:r>
        <w:t xml:space="preserve"> sind worden </w:t>
      </w:r>
      <w:proofErr w:type="spellStart"/>
      <w:r>
        <w:t>zubeweisen</w:t>
      </w:r>
      <w:proofErr w:type="spellEnd"/>
      <w:r>
        <w:t xml:space="preserve">. </w:t>
      </w:r>
    </w:p>
    <w:p w14:paraId="467D47FF" w14:textId="77777777" w:rsidR="007245B2" w:rsidRDefault="007245B2" w:rsidP="007245B2">
      <w:pPr>
        <w:pStyle w:val="StandardWeb"/>
      </w:pPr>
      <w:r>
        <w:t xml:space="preserve">Denn </w:t>
      </w:r>
      <w:proofErr w:type="spellStart"/>
      <w:r>
        <w:t>who</w:t>
      </w:r>
      <w:proofErr w:type="spellEnd"/>
      <w:r>
        <w:t xml:space="preserve"> auch der freie </w:t>
      </w:r>
      <w:proofErr w:type="spellStart"/>
      <w:r>
        <w:t>wille</w:t>
      </w:r>
      <w:proofErr w:type="spellEnd"/>
      <w:r>
        <w:t xml:space="preserve"> / </w:t>
      </w:r>
      <w:proofErr w:type="spellStart"/>
      <w:r>
        <w:t>ohn</w:t>
      </w:r>
      <w:proofErr w:type="spellEnd"/>
      <w:r>
        <w:t xml:space="preserve"> Gottes geist / die </w:t>
      </w:r>
      <w:proofErr w:type="spellStart"/>
      <w:r>
        <w:t>zehen</w:t>
      </w:r>
      <w:proofErr w:type="spellEnd"/>
      <w:r>
        <w:t xml:space="preserve"> </w:t>
      </w:r>
      <w:proofErr w:type="spellStart"/>
      <w:r>
        <w:t>gepotte</w:t>
      </w:r>
      <w:proofErr w:type="spellEnd"/>
      <w:r>
        <w:t xml:space="preserve"> halten </w:t>
      </w:r>
      <w:proofErr w:type="spellStart"/>
      <w:r>
        <w:t>kuend</w:t>
      </w:r>
      <w:proofErr w:type="spellEnd"/>
      <w:r>
        <w:t xml:space="preserve"> / so </w:t>
      </w:r>
      <w:proofErr w:type="spellStart"/>
      <w:r>
        <w:t>hette</w:t>
      </w:r>
      <w:proofErr w:type="spellEnd"/>
      <w:r>
        <w:t xml:space="preserve"> Gott nicht gesagt / Hier. 31. Ich </w:t>
      </w:r>
      <w:proofErr w:type="spellStart"/>
      <w:r>
        <w:t>wil</w:t>
      </w:r>
      <w:proofErr w:type="spellEnd"/>
      <w:r>
        <w:t xml:space="preserve"> mein </w:t>
      </w:r>
      <w:proofErr w:type="spellStart"/>
      <w:r>
        <w:t>gesetz</w:t>
      </w:r>
      <w:proofErr w:type="spellEnd"/>
      <w:r>
        <w:t xml:space="preserve"> in ihr herz geben / und in ihre sinne </w:t>
      </w:r>
      <w:proofErr w:type="spellStart"/>
      <w:r>
        <w:t>wil</w:t>
      </w:r>
      <w:proofErr w:type="spellEnd"/>
      <w:r>
        <w:t xml:space="preserve"> ich es schreiben / und ihrer </w:t>
      </w:r>
      <w:proofErr w:type="spellStart"/>
      <w:r>
        <w:t>sünd</w:t>
      </w:r>
      <w:proofErr w:type="spellEnd"/>
      <w:r>
        <w:t xml:space="preserve"> </w:t>
      </w:r>
      <w:proofErr w:type="spellStart"/>
      <w:r>
        <w:t>unn</w:t>
      </w:r>
      <w:proofErr w:type="spellEnd"/>
      <w:r>
        <w:t xml:space="preserve"> ihrer </w:t>
      </w:r>
      <w:proofErr w:type="spellStart"/>
      <w:r>
        <w:t>ungerechtigkeit</w:t>
      </w:r>
      <w:proofErr w:type="spellEnd"/>
      <w:r>
        <w:t xml:space="preserve"> </w:t>
      </w:r>
      <w:proofErr w:type="spellStart"/>
      <w:r>
        <w:t>wil</w:t>
      </w:r>
      <w:proofErr w:type="spellEnd"/>
      <w:r>
        <w:t xml:space="preserve"> ich nicht mehr </w:t>
      </w:r>
      <w:proofErr w:type="spellStart"/>
      <w:r>
        <w:t>gedencken</w:t>
      </w:r>
      <w:proofErr w:type="spellEnd"/>
      <w:r>
        <w:t xml:space="preserve"> / mit </w:t>
      </w:r>
      <w:proofErr w:type="spellStart"/>
      <w:r>
        <w:t>wilchen</w:t>
      </w:r>
      <w:proofErr w:type="spellEnd"/>
      <w:r>
        <w:t xml:space="preserve"> worten ehr ja </w:t>
      </w:r>
      <w:proofErr w:type="spellStart"/>
      <w:r>
        <w:t>seynen</w:t>
      </w:r>
      <w:proofErr w:type="spellEnd"/>
      <w:r>
        <w:t xml:space="preserve"> heiligen Geist </w:t>
      </w:r>
      <w:proofErr w:type="spellStart"/>
      <w:r>
        <w:t>verheiesset</w:t>
      </w:r>
      <w:proofErr w:type="spellEnd"/>
      <w:r>
        <w:t xml:space="preserve"> / und durch Christum gegeben hat / dazu / das ehr die </w:t>
      </w:r>
      <w:proofErr w:type="spellStart"/>
      <w:r>
        <w:t>zehen</w:t>
      </w:r>
      <w:proofErr w:type="spellEnd"/>
      <w:r>
        <w:t xml:space="preserve"> </w:t>
      </w:r>
      <w:proofErr w:type="spellStart"/>
      <w:r>
        <w:t>gepotte</w:t>
      </w:r>
      <w:proofErr w:type="spellEnd"/>
      <w:r>
        <w:t xml:space="preserve"> </w:t>
      </w:r>
      <w:proofErr w:type="spellStart"/>
      <w:r>
        <w:t>selbs</w:t>
      </w:r>
      <w:proofErr w:type="spellEnd"/>
      <w:r>
        <w:t xml:space="preserve"> in allen </w:t>
      </w:r>
      <w:proofErr w:type="spellStart"/>
      <w:r>
        <w:t>erwelethen</w:t>
      </w:r>
      <w:proofErr w:type="spellEnd"/>
      <w:r>
        <w:t xml:space="preserve"> </w:t>
      </w:r>
      <w:proofErr w:type="spellStart"/>
      <w:r>
        <w:t>erfuellen</w:t>
      </w:r>
      <w:proofErr w:type="spellEnd"/>
      <w:r>
        <w:t xml:space="preserve"> und halten </w:t>
      </w:r>
      <w:proofErr w:type="spellStart"/>
      <w:r>
        <w:t>soelle</w:t>
      </w:r>
      <w:proofErr w:type="spellEnd"/>
      <w:r>
        <w:t xml:space="preserve">. </w:t>
      </w:r>
    </w:p>
    <w:p w14:paraId="4F3FE5D1" w14:textId="77777777" w:rsidR="007245B2" w:rsidRDefault="007245B2" w:rsidP="007245B2">
      <w:pPr>
        <w:pStyle w:val="StandardWeb"/>
      </w:pPr>
      <w:r>
        <w:t xml:space="preserve">Man predige </w:t>
      </w:r>
      <w:proofErr w:type="spellStart"/>
      <w:r>
        <w:t>nhu</w:t>
      </w:r>
      <w:proofErr w:type="spellEnd"/>
      <w:r>
        <w:t xml:space="preserve"> allen </w:t>
      </w:r>
      <w:proofErr w:type="spellStart"/>
      <w:r>
        <w:t>menschen</w:t>
      </w:r>
      <w:proofErr w:type="spellEnd"/>
      <w:r>
        <w:t xml:space="preserve"> so lang </w:t>
      </w:r>
      <w:proofErr w:type="spellStart"/>
      <w:r>
        <w:t>un</w:t>
      </w:r>
      <w:proofErr w:type="spellEnd"/>
      <w:r>
        <w:t xml:space="preserve"> viel man </w:t>
      </w:r>
      <w:proofErr w:type="spellStart"/>
      <w:r>
        <w:t>ihmmer</w:t>
      </w:r>
      <w:proofErr w:type="spellEnd"/>
      <w:r>
        <w:t xml:space="preserve"> </w:t>
      </w:r>
      <w:proofErr w:type="spellStart"/>
      <w:r>
        <w:t>koenne</w:t>
      </w:r>
      <w:proofErr w:type="spellEnd"/>
      <w:r>
        <w:t xml:space="preserve"> / wie </w:t>
      </w:r>
      <w:proofErr w:type="spellStart"/>
      <w:r>
        <w:t>tieff</w:t>
      </w:r>
      <w:proofErr w:type="spellEnd"/>
      <w:r>
        <w:t xml:space="preserve"> sie durch die </w:t>
      </w:r>
      <w:proofErr w:type="spellStart"/>
      <w:r>
        <w:t>erbsund</w:t>
      </w:r>
      <w:proofErr w:type="spellEnd"/>
      <w:r>
        <w:t xml:space="preserve"> / </w:t>
      </w:r>
      <w:proofErr w:type="spellStart"/>
      <w:r>
        <w:t>unnd</w:t>
      </w:r>
      <w:proofErr w:type="spellEnd"/>
      <w:r>
        <w:t xml:space="preserve"> der </w:t>
      </w:r>
      <w:proofErr w:type="spellStart"/>
      <w:r>
        <w:t>zehen</w:t>
      </w:r>
      <w:proofErr w:type="spellEnd"/>
      <w:r>
        <w:t xml:space="preserve"> </w:t>
      </w:r>
      <w:proofErr w:type="spellStart"/>
      <w:r>
        <w:t>gepotte</w:t>
      </w:r>
      <w:proofErr w:type="spellEnd"/>
      <w:r>
        <w:t xml:space="preserve"> </w:t>
      </w:r>
      <w:proofErr w:type="spellStart"/>
      <w:r>
        <w:t>ubertrettung</w:t>
      </w:r>
      <w:proofErr w:type="spellEnd"/>
      <w:r>
        <w:t xml:space="preserve"> / in </w:t>
      </w:r>
      <w:proofErr w:type="spellStart"/>
      <w:r>
        <w:t>Gots</w:t>
      </w:r>
      <w:proofErr w:type="spellEnd"/>
      <w:r>
        <w:t xml:space="preserve"> </w:t>
      </w:r>
      <w:proofErr w:type="spellStart"/>
      <w:r>
        <w:t>zorn</w:t>
      </w:r>
      <w:proofErr w:type="spellEnd"/>
      <w:r>
        <w:t xml:space="preserve"> todt </w:t>
      </w:r>
      <w:proofErr w:type="spellStart"/>
      <w:r>
        <w:t>unnd</w:t>
      </w:r>
      <w:proofErr w:type="spellEnd"/>
      <w:r>
        <w:t xml:space="preserve"> </w:t>
      </w:r>
      <w:proofErr w:type="spellStart"/>
      <w:r>
        <w:t>verdamnis</w:t>
      </w:r>
      <w:proofErr w:type="spellEnd"/>
      <w:r>
        <w:t xml:space="preserve"> sticken / wie man den vom </w:t>
      </w:r>
      <w:proofErr w:type="spellStart"/>
      <w:r>
        <w:t>gesetz</w:t>
      </w:r>
      <w:proofErr w:type="spellEnd"/>
      <w:r>
        <w:t xml:space="preserve"> </w:t>
      </w:r>
      <w:proofErr w:type="spellStart"/>
      <w:r>
        <w:t>nich</w:t>
      </w:r>
      <w:proofErr w:type="spellEnd"/>
      <w:r>
        <w:t xml:space="preserve"> anders predigen </w:t>
      </w:r>
      <w:proofErr w:type="spellStart"/>
      <w:r>
        <w:t>kan</w:t>
      </w:r>
      <w:proofErr w:type="spellEnd"/>
      <w:r>
        <w:t xml:space="preserve"> / Ro. 3. den das eine </w:t>
      </w:r>
      <w:proofErr w:type="spellStart"/>
      <w:r>
        <w:t>erckendtnis</w:t>
      </w:r>
      <w:proofErr w:type="spellEnd"/>
      <w:r>
        <w:t xml:space="preserve"> der </w:t>
      </w:r>
      <w:proofErr w:type="spellStart"/>
      <w:r>
        <w:t>suend</w:t>
      </w:r>
      <w:proofErr w:type="spellEnd"/>
      <w:r>
        <w:t xml:space="preserve"> </w:t>
      </w:r>
      <w:proofErr w:type="spellStart"/>
      <w:r>
        <w:t>sey</w:t>
      </w:r>
      <w:proofErr w:type="spellEnd"/>
      <w:r>
        <w:t xml:space="preserve"> / </w:t>
      </w:r>
      <w:proofErr w:type="spellStart"/>
      <w:r>
        <w:t>unn</w:t>
      </w:r>
      <w:proofErr w:type="spellEnd"/>
      <w:r>
        <w:t xml:space="preserve"> nur </w:t>
      </w:r>
      <w:proofErr w:type="spellStart"/>
      <w:r>
        <w:t>zorn</w:t>
      </w:r>
      <w:proofErr w:type="spellEnd"/>
      <w:r>
        <w:t xml:space="preserve"> an richte / so </w:t>
      </w:r>
      <w:proofErr w:type="spellStart"/>
      <w:r>
        <w:t>kan</w:t>
      </w:r>
      <w:proofErr w:type="spellEnd"/>
      <w:r>
        <w:t xml:space="preserve"> es doch der Gottlose pulversack / ahn Gottes geist / nicht ehe </w:t>
      </w:r>
      <w:proofErr w:type="spellStart"/>
      <w:r>
        <w:t>glewben</w:t>
      </w:r>
      <w:proofErr w:type="spellEnd"/>
      <w:r>
        <w:t xml:space="preserve"> noch bekennen / Gott </w:t>
      </w:r>
      <w:proofErr w:type="spellStart"/>
      <w:r>
        <w:t>werffe</w:t>
      </w:r>
      <w:proofErr w:type="spellEnd"/>
      <w:r>
        <w:t xml:space="preserve"> ihn den in noth und todt / hinein / </w:t>
      </w:r>
      <w:proofErr w:type="spellStart"/>
      <w:r>
        <w:t>unn</w:t>
      </w:r>
      <w:proofErr w:type="spellEnd"/>
      <w:r>
        <w:t xml:space="preserve"> </w:t>
      </w:r>
      <w:proofErr w:type="spellStart"/>
      <w:r>
        <w:t>eroeffene</w:t>
      </w:r>
      <w:proofErr w:type="spellEnd"/>
      <w:r>
        <w:t xml:space="preserve"> die </w:t>
      </w:r>
      <w:proofErr w:type="spellStart"/>
      <w:r>
        <w:t>suend</w:t>
      </w:r>
      <w:proofErr w:type="spellEnd"/>
      <w:r>
        <w:t xml:space="preserve"> ihm gewissen durch die </w:t>
      </w:r>
      <w:proofErr w:type="spellStart"/>
      <w:r>
        <w:t>zehen</w:t>
      </w:r>
      <w:proofErr w:type="spellEnd"/>
      <w:r>
        <w:t xml:space="preserve"> </w:t>
      </w:r>
      <w:proofErr w:type="spellStart"/>
      <w:r>
        <w:t>gepotte</w:t>
      </w:r>
      <w:proofErr w:type="spellEnd"/>
      <w:r>
        <w:t xml:space="preserve"> / da da (sag ich) </w:t>
      </w:r>
      <w:proofErr w:type="spellStart"/>
      <w:r>
        <w:t>fuelet</w:t>
      </w:r>
      <w:proofErr w:type="spellEnd"/>
      <w:r>
        <w:t xml:space="preserve"> man erst und bekennet / das Gott so gerecht </w:t>
      </w:r>
      <w:proofErr w:type="spellStart"/>
      <w:r>
        <w:t>sey</w:t>
      </w:r>
      <w:proofErr w:type="spellEnd"/>
      <w:r>
        <w:t xml:space="preserve"> / wen ehr die </w:t>
      </w:r>
      <w:proofErr w:type="spellStart"/>
      <w:r>
        <w:t>welt</w:t>
      </w:r>
      <w:proofErr w:type="spellEnd"/>
      <w:r>
        <w:t xml:space="preserve"> nach den </w:t>
      </w:r>
      <w:proofErr w:type="spellStart"/>
      <w:r>
        <w:t>zehen</w:t>
      </w:r>
      <w:proofErr w:type="spellEnd"/>
      <w:r>
        <w:t xml:space="preserve"> </w:t>
      </w:r>
      <w:proofErr w:type="spellStart"/>
      <w:r>
        <w:t>gepotten</w:t>
      </w:r>
      <w:proofErr w:type="spellEnd"/>
      <w:r>
        <w:t xml:space="preserve"> richtet / das auch die so Gott </w:t>
      </w:r>
      <w:proofErr w:type="spellStart"/>
      <w:r>
        <w:t>toedet</w:t>
      </w:r>
      <w:proofErr w:type="spellEnd"/>
      <w:r>
        <w:t xml:space="preserve"> und verdammet / Gottes </w:t>
      </w:r>
      <w:proofErr w:type="spellStart"/>
      <w:r>
        <w:t>gerechtigketi</w:t>
      </w:r>
      <w:proofErr w:type="spellEnd"/>
      <w:r>
        <w:t xml:space="preserve"> ihm gewissen </w:t>
      </w:r>
      <w:proofErr w:type="spellStart"/>
      <w:r>
        <w:t>fuelen</w:t>
      </w:r>
      <w:proofErr w:type="spellEnd"/>
      <w:r>
        <w:t xml:space="preserve"> </w:t>
      </w:r>
      <w:proofErr w:type="spellStart"/>
      <w:r>
        <w:t>unnd</w:t>
      </w:r>
      <w:proofErr w:type="spellEnd"/>
      <w:r>
        <w:t xml:space="preserve"> mit dem </w:t>
      </w:r>
      <w:proofErr w:type="spellStart"/>
      <w:r>
        <w:t>mund</w:t>
      </w:r>
      <w:proofErr w:type="spellEnd"/>
      <w:r>
        <w:t xml:space="preserve"> bekennen </w:t>
      </w:r>
      <w:proofErr w:type="spellStart"/>
      <w:r>
        <w:t>muessen</w:t>
      </w:r>
      <w:proofErr w:type="spellEnd"/>
      <w:r>
        <w:t xml:space="preserve"> / </w:t>
      </w:r>
      <w:proofErr w:type="spellStart"/>
      <w:r>
        <w:t>Widderumb</w:t>
      </w:r>
      <w:proofErr w:type="spellEnd"/>
      <w:r>
        <w:t xml:space="preserve"> aber / das alle </w:t>
      </w:r>
      <w:proofErr w:type="spellStart"/>
      <w:r>
        <w:t>menschen</w:t>
      </w:r>
      <w:proofErr w:type="spellEnd"/>
      <w:r>
        <w:t xml:space="preserve"> so ungerecht und </w:t>
      </w:r>
      <w:proofErr w:type="spellStart"/>
      <w:r>
        <w:t>beyde</w:t>
      </w:r>
      <w:proofErr w:type="spellEnd"/>
      <w:r>
        <w:t xml:space="preserve"> gegen Gott und </w:t>
      </w:r>
      <w:proofErr w:type="spellStart"/>
      <w:r>
        <w:t>menschen</w:t>
      </w:r>
      <w:proofErr w:type="spellEnd"/>
      <w:r>
        <w:t xml:space="preserve"> so </w:t>
      </w:r>
      <w:proofErr w:type="spellStart"/>
      <w:r>
        <w:t>unfreundtlich</w:t>
      </w:r>
      <w:proofErr w:type="spellEnd"/>
      <w:r>
        <w:t xml:space="preserve"> </w:t>
      </w:r>
      <w:proofErr w:type="spellStart"/>
      <w:r>
        <w:t>unn</w:t>
      </w:r>
      <w:proofErr w:type="spellEnd"/>
      <w:r>
        <w:t xml:space="preserve"> </w:t>
      </w:r>
      <w:proofErr w:type="spellStart"/>
      <w:r>
        <w:t>moerdisch</w:t>
      </w:r>
      <w:proofErr w:type="spellEnd"/>
      <w:r>
        <w:t xml:space="preserve"> </w:t>
      </w:r>
      <w:proofErr w:type="spellStart"/>
      <w:r>
        <w:t>gesinnet</w:t>
      </w:r>
      <w:proofErr w:type="spellEnd"/>
      <w:r>
        <w:t xml:space="preserve"> seien / das man die </w:t>
      </w:r>
      <w:proofErr w:type="spellStart"/>
      <w:r>
        <w:t>welt</w:t>
      </w:r>
      <w:proofErr w:type="spellEnd"/>
      <w:r>
        <w:t xml:space="preserve"> </w:t>
      </w:r>
      <w:proofErr w:type="spellStart"/>
      <w:r>
        <w:t>billich</w:t>
      </w:r>
      <w:proofErr w:type="spellEnd"/>
      <w:r>
        <w:t xml:space="preserve"> eine </w:t>
      </w:r>
      <w:proofErr w:type="spellStart"/>
      <w:r>
        <w:t>Mordgrubenn</w:t>
      </w:r>
      <w:proofErr w:type="spellEnd"/>
      <w:r>
        <w:t xml:space="preserve"> nennen </w:t>
      </w:r>
      <w:proofErr w:type="spellStart"/>
      <w:r>
        <w:t>moecht</w:t>
      </w:r>
      <w:proofErr w:type="spellEnd"/>
      <w:r>
        <w:t xml:space="preserve"> / die voller </w:t>
      </w:r>
      <w:proofErr w:type="spellStart"/>
      <w:r>
        <w:t>moerder</w:t>
      </w:r>
      <w:proofErr w:type="spellEnd"/>
      <w:r>
        <w:t xml:space="preserve"> ist / </w:t>
      </w:r>
      <w:proofErr w:type="spellStart"/>
      <w:r>
        <w:t>unther</w:t>
      </w:r>
      <w:proofErr w:type="spellEnd"/>
      <w:r>
        <w:t xml:space="preserve"> dem </w:t>
      </w:r>
      <w:proofErr w:type="spellStart"/>
      <w:r>
        <w:t>erzmoerder</w:t>
      </w:r>
      <w:proofErr w:type="spellEnd"/>
      <w:r>
        <w:t xml:space="preserve"> dem </w:t>
      </w:r>
      <w:proofErr w:type="spellStart"/>
      <w:r>
        <w:t>Teuffell</w:t>
      </w:r>
      <w:proofErr w:type="spellEnd"/>
      <w:r>
        <w:t xml:space="preserve"> / wie den auch die </w:t>
      </w:r>
      <w:proofErr w:type="spellStart"/>
      <w:r>
        <w:t>schriefft</w:t>
      </w:r>
      <w:proofErr w:type="spellEnd"/>
      <w:r>
        <w:t xml:space="preserve"> alle </w:t>
      </w:r>
      <w:proofErr w:type="spellStart"/>
      <w:r>
        <w:t>menschen</w:t>
      </w:r>
      <w:proofErr w:type="spellEnd"/>
      <w:r>
        <w:t xml:space="preserve"> beschreibet / da sie spricht / </w:t>
      </w:r>
      <w:proofErr w:type="spellStart"/>
      <w:r>
        <w:t>Rho</w:t>
      </w:r>
      <w:proofErr w:type="spellEnd"/>
      <w:r>
        <w:t xml:space="preserve">. 3. Es ist nicht einer der </w:t>
      </w:r>
      <w:proofErr w:type="spellStart"/>
      <w:r>
        <w:t>rechtferttig</w:t>
      </w:r>
      <w:proofErr w:type="spellEnd"/>
      <w:r>
        <w:t xml:space="preserve"> </w:t>
      </w:r>
      <w:proofErr w:type="spellStart"/>
      <w:r>
        <w:t>sey</w:t>
      </w:r>
      <w:proofErr w:type="spellEnd"/>
      <w:r>
        <w:t xml:space="preserve"> / da ist nicht der </w:t>
      </w:r>
      <w:proofErr w:type="spellStart"/>
      <w:r>
        <w:t>verstendig</w:t>
      </w:r>
      <w:proofErr w:type="spellEnd"/>
      <w:r>
        <w:t xml:space="preserve"> </w:t>
      </w:r>
      <w:proofErr w:type="spellStart"/>
      <w:r>
        <w:t>sey</w:t>
      </w:r>
      <w:proofErr w:type="spellEnd"/>
      <w:r>
        <w:t xml:space="preserve"> </w:t>
      </w:r>
      <w:proofErr w:type="spellStart"/>
      <w:r>
        <w:t>odder</w:t>
      </w:r>
      <w:proofErr w:type="spellEnd"/>
      <w:r>
        <w:t xml:space="preserve"> nach Gott frage / sie sind alle </w:t>
      </w:r>
      <w:proofErr w:type="spellStart"/>
      <w:r>
        <w:t>ausgewichenn</w:t>
      </w:r>
      <w:proofErr w:type="spellEnd"/>
      <w:r>
        <w:t xml:space="preserve"> / es ist nicht einer der </w:t>
      </w:r>
      <w:proofErr w:type="spellStart"/>
      <w:r>
        <w:t>guets</w:t>
      </w:r>
      <w:proofErr w:type="spellEnd"/>
      <w:r>
        <w:t xml:space="preserve"> thue / ihr </w:t>
      </w:r>
      <w:proofErr w:type="spellStart"/>
      <w:r>
        <w:t>schlund</w:t>
      </w:r>
      <w:proofErr w:type="spellEnd"/>
      <w:r>
        <w:t xml:space="preserve"> ist ein offen grab / Mit ihren </w:t>
      </w:r>
      <w:proofErr w:type="spellStart"/>
      <w:r>
        <w:t>zungen</w:t>
      </w:r>
      <w:proofErr w:type="spellEnd"/>
      <w:r>
        <w:t xml:space="preserve"> </w:t>
      </w:r>
      <w:proofErr w:type="spellStart"/>
      <w:r>
        <w:t>handlen</w:t>
      </w:r>
      <w:proofErr w:type="spellEnd"/>
      <w:r>
        <w:t xml:space="preserve"> sie </w:t>
      </w:r>
      <w:proofErr w:type="spellStart"/>
      <w:r>
        <w:t>betriglich</w:t>
      </w:r>
      <w:proofErr w:type="spellEnd"/>
      <w:r>
        <w:t xml:space="preserve"> / </w:t>
      </w:r>
      <w:proofErr w:type="spellStart"/>
      <w:r>
        <w:t>otthern</w:t>
      </w:r>
      <w:proofErr w:type="spellEnd"/>
      <w:r>
        <w:t xml:space="preserve"> </w:t>
      </w:r>
      <w:proofErr w:type="spellStart"/>
      <w:r>
        <w:t>gifft</w:t>
      </w:r>
      <w:proofErr w:type="spellEnd"/>
      <w:r>
        <w:t xml:space="preserve"> ist </w:t>
      </w:r>
      <w:proofErr w:type="spellStart"/>
      <w:r>
        <w:t>unther</w:t>
      </w:r>
      <w:proofErr w:type="spellEnd"/>
      <w:r>
        <w:t xml:space="preserve"> ihren </w:t>
      </w:r>
      <w:proofErr w:type="spellStart"/>
      <w:r>
        <w:t>lippen</w:t>
      </w:r>
      <w:proofErr w:type="spellEnd"/>
      <w:r>
        <w:t xml:space="preserve"> / ihr </w:t>
      </w:r>
      <w:proofErr w:type="spellStart"/>
      <w:r>
        <w:t>mund</w:t>
      </w:r>
      <w:proofErr w:type="spellEnd"/>
      <w:r>
        <w:t xml:space="preserve"> ist voll </w:t>
      </w:r>
      <w:proofErr w:type="spellStart"/>
      <w:r>
        <w:t>fluchens</w:t>
      </w:r>
      <w:proofErr w:type="spellEnd"/>
      <w:r>
        <w:t xml:space="preserve"> </w:t>
      </w:r>
      <w:proofErr w:type="spellStart"/>
      <w:r>
        <w:t>unnd</w:t>
      </w:r>
      <w:proofErr w:type="spellEnd"/>
      <w:r>
        <w:t xml:space="preserve"> </w:t>
      </w:r>
      <w:proofErr w:type="spellStart"/>
      <w:r>
        <w:t>bitterkeit</w:t>
      </w:r>
      <w:proofErr w:type="spellEnd"/>
      <w:r>
        <w:t xml:space="preserve"> / ihre </w:t>
      </w:r>
      <w:proofErr w:type="spellStart"/>
      <w:r>
        <w:t>fuesse</w:t>
      </w:r>
      <w:proofErr w:type="spellEnd"/>
      <w:r>
        <w:t xml:space="preserve"> sind eilend </w:t>
      </w:r>
      <w:proofErr w:type="spellStart"/>
      <w:r>
        <w:t>blut</w:t>
      </w:r>
      <w:proofErr w:type="spellEnd"/>
      <w:r>
        <w:t xml:space="preserve"> </w:t>
      </w:r>
      <w:proofErr w:type="spellStart"/>
      <w:r>
        <w:t>zuvergiessen</w:t>
      </w:r>
      <w:proofErr w:type="spellEnd"/>
      <w:r>
        <w:t xml:space="preserve"> / in ihren wegen ist </w:t>
      </w:r>
      <w:proofErr w:type="spellStart"/>
      <w:r>
        <w:t>zurstoerung</w:t>
      </w:r>
      <w:proofErr w:type="spellEnd"/>
      <w:r>
        <w:t xml:space="preserve"> </w:t>
      </w:r>
      <w:proofErr w:type="spellStart"/>
      <w:r>
        <w:t>unn</w:t>
      </w:r>
      <w:proofErr w:type="spellEnd"/>
      <w:r>
        <w:t xml:space="preserve"> </w:t>
      </w:r>
      <w:proofErr w:type="spellStart"/>
      <w:r>
        <w:t>zurbrechung</w:t>
      </w:r>
      <w:proofErr w:type="spellEnd"/>
      <w:r>
        <w:t xml:space="preserve"> / sie wissen den weg des </w:t>
      </w:r>
      <w:proofErr w:type="spellStart"/>
      <w:r>
        <w:t>friedens</w:t>
      </w:r>
      <w:proofErr w:type="spellEnd"/>
      <w:r>
        <w:t xml:space="preserve"> nicht / es ist keine Gottes furcht </w:t>
      </w:r>
      <w:proofErr w:type="spellStart"/>
      <w:r>
        <w:t>fuer</w:t>
      </w:r>
      <w:proofErr w:type="spellEnd"/>
      <w:r>
        <w:t xml:space="preserve"> ihren </w:t>
      </w:r>
      <w:proofErr w:type="spellStart"/>
      <w:r>
        <w:t>augen</w:t>
      </w:r>
      <w:proofErr w:type="spellEnd"/>
      <w:r>
        <w:t xml:space="preserve">. </w:t>
      </w:r>
    </w:p>
    <w:p w14:paraId="61605725" w14:textId="77777777" w:rsidR="007245B2" w:rsidRDefault="007245B2" w:rsidP="007245B2">
      <w:pPr>
        <w:pStyle w:val="StandardWeb"/>
      </w:pPr>
      <w:r>
        <w:t xml:space="preserve">Summa / wie Moses </w:t>
      </w:r>
      <w:proofErr w:type="spellStart"/>
      <w:r>
        <w:t>augen</w:t>
      </w:r>
      <w:proofErr w:type="spellEnd"/>
      <w:r>
        <w:t xml:space="preserve"> nicht </w:t>
      </w:r>
      <w:proofErr w:type="spellStart"/>
      <w:r>
        <w:t>dunckel</w:t>
      </w:r>
      <w:proofErr w:type="spellEnd"/>
      <w:r>
        <w:t xml:space="preserve"> wurden / ob ehr </w:t>
      </w:r>
      <w:proofErr w:type="spellStart"/>
      <w:r>
        <w:t>wol</w:t>
      </w:r>
      <w:proofErr w:type="spellEnd"/>
      <w:r>
        <w:t xml:space="preserve"> Hundert und </w:t>
      </w:r>
      <w:proofErr w:type="spellStart"/>
      <w:r>
        <w:t>zwenzig</w:t>
      </w:r>
      <w:proofErr w:type="spellEnd"/>
      <w:r>
        <w:t xml:space="preserve"> </w:t>
      </w:r>
      <w:proofErr w:type="spellStart"/>
      <w:r>
        <w:t>ihar</w:t>
      </w:r>
      <w:proofErr w:type="spellEnd"/>
      <w:r>
        <w:t xml:space="preserve"> alt war / und </w:t>
      </w:r>
      <w:proofErr w:type="spellStart"/>
      <w:r>
        <w:t>neimand</w:t>
      </w:r>
      <w:proofErr w:type="spellEnd"/>
      <w:r>
        <w:t xml:space="preserve"> weis </w:t>
      </w:r>
      <w:proofErr w:type="spellStart"/>
      <w:r>
        <w:t>auff</w:t>
      </w:r>
      <w:proofErr w:type="spellEnd"/>
      <w:r>
        <w:t xml:space="preserve"> den </w:t>
      </w:r>
      <w:proofErr w:type="spellStart"/>
      <w:r>
        <w:t>heuttigen</w:t>
      </w:r>
      <w:proofErr w:type="spellEnd"/>
      <w:r>
        <w:t xml:space="preserve"> tage / </w:t>
      </w:r>
      <w:proofErr w:type="spellStart"/>
      <w:r>
        <w:t>who</w:t>
      </w:r>
      <w:proofErr w:type="spellEnd"/>
      <w:r>
        <w:t xml:space="preserve"> ehr begraben </w:t>
      </w:r>
      <w:proofErr w:type="spellStart"/>
      <w:r>
        <w:t>ligt</w:t>
      </w:r>
      <w:proofErr w:type="spellEnd"/>
      <w:r>
        <w:t xml:space="preserve">. Deut. 34. Also </w:t>
      </w:r>
      <w:proofErr w:type="spellStart"/>
      <w:r>
        <w:t>vermuegen</w:t>
      </w:r>
      <w:proofErr w:type="spellEnd"/>
      <w:r>
        <w:t xml:space="preserve"> die </w:t>
      </w:r>
      <w:proofErr w:type="spellStart"/>
      <w:r>
        <w:t>zehen</w:t>
      </w:r>
      <w:proofErr w:type="spellEnd"/>
      <w:r>
        <w:t xml:space="preserve"> </w:t>
      </w:r>
      <w:proofErr w:type="spellStart"/>
      <w:r>
        <w:t>gepotte</w:t>
      </w:r>
      <w:proofErr w:type="spellEnd"/>
      <w:r>
        <w:t xml:space="preserve"> keines </w:t>
      </w:r>
      <w:proofErr w:type="spellStart"/>
      <w:r>
        <w:t>menschen</w:t>
      </w:r>
      <w:proofErr w:type="spellEnd"/>
      <w:r>
        <w:t xml:space="preserve"> gewissen </w:t>
      </w:r>
      <w:proofErr w:type="spellStart"/>
      <w:r>
        <w:t>from</w:t>
      </w:r>
      <w:proofErr w:type="spellEnd"/>
      <w:r>
        <w:t xml:space="preserve"> noch selig zu machen / wie Paulus auch </w:t>
      </w:r>
      <w:proofErr w:type="spellStart"/>
      <w:r>
        <w:t>duerre</w:t>
      </w:r>
      <w:proofErr w:type="spellEnd"/>
      <w:r>
        <w:t xml:space="preserve"> heraus spricht / </w:t>
      </w:r>
      <w:proofErr w:type="spellStart"/>
      <w:r>
        <w:t>Rho</w:t>
      </w:r>
      <w:proofErr w:type="spellEnd"/>
      <w:r>
        <w:t xml:space="preserve">. 8. Es ist dem </w:t>
      </w:r>
      <w:proofErr w:type="spellStart"/>
      <w:r>
        <w:t>gesetz</w:t>
      </w:r>
      <w:proofErr w:type="spellEnd"/>
      <w:r>
        <w:t xml:space="preserve"> </w:t>
      </w:r>
      <w:proofErr w:type="spellStart"/>
      <w:r>
        <w:t>unmueglich</w:t>
      </w:r>
      <w:proofErr w:type="spellEnd"/>
      <w:r>
        <w:t xml:space="preserve">. </w:t>
      </w:r>
    </w:p>
    <w:p w14:paraId="47FC0693" w14:textId="77777777" w:rsidR="007245B2" w:rsidRDefault="007245B2" w:rsidP="007245B2">
      <w:pPr>
        <w:pStyle w:val="StandardWeb"/>
      </w:pPr>
      <w:r>
        <w:t xml:space="preserve">So </w:t>
      </w:r>
      <w:proofErr w:type="spellStart"/>
      <w:r>
        <w:t>gemanet</w:t>
      </w:r>
      <w:proofErr w:type="spellEnd"/>
      <w:r>
        <w:t xml:space="preserve"> mich der </w:t>
      </w:r>
      <w:proofErr w:type="spellStart"/>
      <w:r>
        <w:t>erbsuende</w:t>
      </w:r>
      <w:proofErr w:type="spellEnd"/>
      <w:r>
        <w:t xml:space="preserve"> / gerade wie eines </w:t>
      </w:r>
      <w:proofErr w:type="spellStart"/>
      <w:r>
        <w:t>thurmes</w:t>
      </w:r>
      <w:proofErr w:type="spellEnd"/>
      <w:r>
        <w:t xml:space="preserve"> / </w:t>
      </w:r>
      <w:proofErr w:type="spellStart"/>
      <w:r>
        <w:t>darinne</w:t>
      </w:r>
      <w:proofErr w:type="spellEnd"/>
      <w:r>
        <w:t xml:space="preserve"> aller </w:t>
      </w:r>
      <w:proofErr w:type="spellStart"/>
      <w:r>
        <w:t>menschen</w:t>
      </w:r>
      <w:proofErr w:type="spellEnd"/>
      <w:r>
        <w:t xml:space="preserve"> gewissen / vom fluch der </w:t>
      </w:r>
      <w:proofErr w:type="spellStart"/>
      <w:r>
        <w:t>zehen</w:t>
      </w:r>
      <w:proofErr w:type="spellEnd"/>
      <w:r>
        <w:t xml:space="preserve"> </w:t>
      </w:r>
      <w:proofErr w:type="spellStart"/>
      <w:r>
        <w:t>gepotte</w:t>
      </w:r>
      <w:proofErr w:type="spellEnd"/>
      <w:r>
        <w:t xml:space="preserve"> / </w:t>
      </w:r>
      <w:proofErr w:type="spellStart"/>
      <w:r>
        <w:t>alls</w:t>
      </w:r>
      <w:proofErr w:type="spellEnd"/>
      <w:r>
        <w:t xml:space="preserve"> von einem </w:t>
      </w:r>
      <w:proofErr w:type="spellStart"/>
      <w:r>
        <w:t>Schtockmeister</w:t>
      </w:r>
      <w:proofErr w:type="spellEnd"/>
      <w:r>
        <w:t xml:space="preserve"> Gotts </w:t>
      </w:r>
      <w:proofErr w:type="spellStart"/>
      <w:r>
        <w:t>gerichts</w:t>
      </w:r>
      <w:proofErr w:type="spellEnd"/>
      <w:r>
        <w:t xml:space="preserve"> / so lang gepoltert </w:t>
      </w:r>
      <w:proofErr w:type="spellStart"/>
      <w:r>
        <w:t>unn</w:t>
      </w:r>
      <w:proofErr w:type="spellEnd"/>
      <w:r>
        <w:t xml:space="preserve"> gemartert werden / bis das sie </w:t>
      </w:r>
      <w:proofErr w:type="spellStart"/>
      <w:r>
        <w:t>frey</w:t>
      </w:r>
      <w:proofErr w:type="spellEnd"/>
      <w:r>
        <w:t xml:space="preserve"> heraus bekennen / nicht alleine / das sie von der </w:t>
      </w:r>
      <w:proofErr w:type="spellStart"/>
      <w:r>
        <w:t>versen</w:t>
      </w:r>
      <w:proofErr w:type="spellEnd"/>
      <w:r>
        <w:t xml:space="preserve"> ahn biss oben nur </w:t>
      </w:r>
      <w:proofErr w:type="spellStart"/>
      <w:r>
        <w:t>scheyttel</w:t>
      </w:r>
      <w:proofErr w:type="spellEnd"/>
      <w:r>
        <w:t xml:space="preserve"> hinaus / von der </w:t>
      </w:r>
      <w:proofErr w:type="spellStart"/>
      <w:r>
        <w:t>eussersten</w:t>
      </w:r>
      <w:proofErr w:type="spellEnd"/>
      <w:r>
        <w:t xml:space="preserve"> </w:t>
      </w:r>
      <w:proofErr w:type="spellStart"/>
      <w:r>
        <w:t>handt</w:t>
      </w:r>
      <w:proofErr w:type="spellEnd"/>
      <w:r>
        <w:t xml:space="preserve"> ahn / biss in das innerste der </w:t>
      </w:r>
      <w:proofErr w:type="spellStart"/>
      <w:r>
        <w:t>sehele</w:t>
      </w:r>
      <w:proofErr w:type="spellEnd"/>
      <w:r>
        <w:t xml:space="preserve"> / Gottlos </w:t>
      </w:r>
      <w:proofErr w:type="spellStart"/>
      <w:r>
        <w:t>unn</w:t>
      </w:r>
      <w:proofErr w:type="spellEnd"/>
      <w:r>
        <w:t xml:space="preserve"> </w:t>
      </w:r>
      <w:proofErr w:type="spellStart"/>
      <w:r>
        <w:t>verdampt</w:t>
      </w:r>
      <w:proofErr w:type="spellEnd"/>
      <w:r>
        <w:t xml:space="preserve"> seien / sondern auch das sie durch ihren </w:t>
      </w:r>
      <w:proofErr w:type="spellStart"/>
      <w:r>
        <w:t>freyen</w:t>
      </w:r>
      <w:proofErr w:type="spellEnd"/>
      <w:r>
        <w:t xml:space="preserve"> willen / </w:t>
      </w:r>
      <w:proofErr w:type="spellStart"/>
      <w:r>
        <w:t>sampt</w:t>
      </w:r>
      <w:proofErr w:type="spellEnd"/>
      <w:r>
        <w:t xml:space="preserve"> allem </w:t>
      </w:r>
      <w:proofErr w:type="spellStart"/>
      <w:r>
        <w:t>tichten</w:t>
      </w:r>
      <w:proofErr w:type="spellEnd"/>
      <w:r>
        <w:t xml:space="preserve"> und thun / nichts den Gotts </w:t>
      </w:r>
      <w:proofErr w:type="spellStart"/>
      <w:r>
        <w:t>zorn</w:t>
      </w:r>
      <w:proofErr w:type="spellEnd"/>
      <w:r>
        <w:t xml:space="preserve"> / </w:t>
      </w:r>
      <w:proofErr w:type="spellStart"/>
      <w:r>
        <w:t>unglück</w:t>
      </w:r>
      <w:proofErr w:type="spellEnd"/>
      <w:r>
        <w:t xml:space="preserve"> / todt / und ewig </w:t>
      </w:r>
      <w:proofErr w:type="spellStart"/>
      <w:r>
        <w:t>fewer</w:t>
      </w:r>
      <w:proofErr w:type="spellEnd"/>
      <w:r>
        <w:t xml:space="preserve"> vordienen </w:t>
      </w:r>
      <w:proofErr w:type="spellStart"/>
      <w:r>
        <w:t>koennen</w:t>
      </w:r>
      <w:proofErr w:type="spellEnd"/>
      <w:r>
        <w:t xml:space="preserve"> / </w:t>
      </w:r>
      <w:proofErr w:type="spellStart"/>
      <w:r>
        <w:t>auff</w:t>
      </w:r>
      <w:proofErr w:type="spellEnd"/>
      <w:r>
        <w:t xml:space="preserve"> das sie also durch die </w:t>
      </w:r>
      <w:proofErr w:type="spellStart"/>
      <w:r>
        <w:t>zehen</w:t>
      </w:r>
      <w:proofErr w:type="spellEnd"/>
      <w:r>
        <w:t xml:space="preserve"> </w:t>
      </w:r>
      <w:proofErr w:type="spellStart"/>
      <w:r>
        <w:t>gepotte</w:t>
      </w:r>
      <w:proofErr w:type="spellEnd"/>
      <w:r>
        <w:t xml:space="preserve"> zur </w:t>
      </w:r>
      <w:proofErr w:type="spellStart"/>
      <w:r>
        <w:t>busse</w:t>
      </w:r>
      <w:proofErr w:type="spellEnd"/>
      <w:r>
        <w:t xml:space="preserve"> </w:t>
      </w:r>
      <w:proofErr w:type="spellStart"/>
      <w:r>
        <w:t>bereittet</w:t>
      </w:r>
      <w:proofErr w:type="spellEnd"/>
      <w:r>
        <w:t xml:space="preserve"> werden </w:t>
      </w:r>
      <w:proofErr w:type="spellStart"/>
      <w:r>
        <w:t>auff</w:t>
      </w:r>
      <w:proofErr w:type="spellEnd"/>
      <w:r>
        <w:t xml:space="preserve"> Christum / </w:t>
      </w:r>
      <w:proofErr w:type="spellStart"/>
      <w:r>
        <w:t>nemlich</w:t>
      </w:r>
      <w:proofErr w:type="spellEnd"/>
      <w:r>
        <w:t xml:space="preserve"> durstig nach Gottes </w:t>
      </w:r>
      <w:proofErr w:type="spellStart"/>
      <w:r>
        <w:t>gnad</w:t>
      </w:r>
      <w:proofErr w:type="spellEnd"/>
      <w:r>
        <w:t xml:space="preserve"> </w:t>
      </w:r>
      <w:proofErr w:type="spellStart"/>
      <w:r>
        <w:t>verheissen</w:t>
      </w:r>
      <w:proofErr w:type="spellEnd"/>
      <w:r>
        <w:t xml:space="preserve"> in Christo / wie auch S. Paulus von den </w:t>
      </w:r>
      <w:proofErr w:type="spellStart"/>
      <w:r>
        <w:t>zehen</w:t>
      </w:r>
      <w:proofErr w:type="spellEnd"/>
      <w:r>
        <w:t xml:space="preserve"> </w:t>
      </w:r>
      <w:proofErr w:type="spellStart"/>
      <w:r>
        <w:t>gepotten</w:t>
      </w:r>
      <w:proofErr w:type="spellEnd"/>
      <w:r>
        <w:t xml:space="preserve"> schleust </w:t>
      </w:r>
      <w:proofErr w:type="spellStart"/>
      <w:r>
        <w:t>unn</w:t>
      </w:r>
      <w:proofErr w:type="spellEnd"/>
      <w:r>
        <w:t xml:space="preserve"> spricht / Gala. 3. das </w:t>
      </w:r>
      <w:proofErr w:type="spellStart"/>
      <w:r>
        <w:t>gesetz</w:t>
      </w:r>
      <w:proofErr w:type="spellEnd"/>
      <w:r>
        <w:t xml:space="preserve"> ist unser </w:t>
      </w:r>
      <w:proofErr w:type="spellStart"/>
      <w:r>
        <w:t>zuchtmeister</w:t>
      </w:r>
      <w:proofErr w:type="spellEnd"/>
      <w:r>
        <w:t xml:space="preserve"> </w:t>
      </w:r>
      <w:proofErr w:type="spellStart"/>
      <w:r>
        <w:t>auff</w:t>
      </w:r>
      <w:proofErr w:type="spellEnd"/>
      <w:r>
        <w:t xml:space="preserve"> Christum. </w:t>
      </w:r>
    </w:p>
    <w:p w14:paraId="2A9510F7" w14:textId="77777777" w:rsidR="007245B2" w:rsidRDefault="007245B2" w:rsidP="007245B2">
      <w:pPr>
        <w:pStyle w:val="StandardWeb"/>
      </w:pPr>
      <w:proofErr w:type="spellStart"/>
      <w:r>
        <w:t>Sihe</w:t>
      </w:r>
      <w:proofErr w:type="spellEnd"/>
      <w:r>
        <w:t xml:space="preserve"> dieser </w:t>
      </w:r>
      <w:proofErr w:type="spellStart"/>
      <w:r>
        <w:t>Jhesus</w:t>
      </w:r>
      <w:proofErr w:type="spellEnd"/>
      <w:r>
        <w:t xml:space="preserve"> Christus / ist darum von </w:t>
      </w:r>
      <w:proofErr w:type="spellStart"/>
      <w:r>
        <w:t>Got</w:t>
      </w:r>
      <w:proofErr w:type="spellEnd"/>
      <w:r>
        <w:t xml:space="preserve"> im Paradis für </w:t>
      </w:r>
      <w:proofErr w:type="spellStart"/>
      <w:r>
        <w:t>Fuenff</w:t>
      </w:r>
      <w:proofErr w:type="spellEnd"/>
      <w:r>
        <w:t xml:space="preserve"> </w:t>
      </w:r>
      <w:proofErr w:type="spellStart"/>
      <w:r>
        <w:t>tausent</w:t>
      </w:r>
      <w:proofErr w:type="spellEnd"/>
      <w:r>
        <w:t xml:space="preserve"> / Vierhundert / sieben und siebenzig </w:t>
      </w:r>
      <w:proofErr w:type="spellStart"/>
      <w:r>
        <w:t>iharen</w:t>
      </w:r>
      <w:proofErr w:type="spellEnd"/>
      <w:r>
        <w:t xml:space="preserve"> </w:t>
      </w:r>
      <w:proofErr w:type="spellStart"/>
      <w:r>
        <w:t>verheissen</w:t>
      </w:r>
      <w:proofErr w:type="spellEnd"/>
      <w:r>
        <w:t xml:space="preserve"> / Ge. 3. von diesem </w:t>
      </w:r>
      <w:proofErr w:type="spellStart"/>
      <w:r>
        <w:t>Dreissigsten</w:t>
      </w:r>
      <w:proofErr w:type="spellEnd"/>
      <w:r>
        <w:t xml:space="preserve"> </w:t>
      </w:r>
      <w:proofErr w:type="spellStart"/>
      <w:r>
        <w:t>ihare</w:t>
      </w:r>
      <w:proofErr w:type="spellEnd"/>
      <w:r>
        <w:t xml:space="preserve"> ahn zu rechen / </w:t>
      </w:r>
      <w:proofErr w:type="spellStart"/>
      <w:r>
        <w:t>unn</w:t>
      </w:r>
      <w:proofErr w:type="spellEnd"/>
      <w:r>
        <w:t xml:space="preserve"> im Drey </w:t>
      </w:r>
      <w:proofErr w:type="spellStart"/>
      <w:r>
        <w:t>tauseten</w:t>
      </w:r>
      <w:proofErr w:type="spellEnd"/>
      <w:r>
        <w:t xml:space="preserve"> / Neunhunderten / sieben und vierzigsten </w:t>
      </w:r>
      <w:proofErr w:type="spellStart"/>
      <w:r>
        <w:t>ihare</w:t>
      </w:r>
      <w:proofErr w:type="spellEnd"/>
      <w:r>
        <w:t xml:space="preserve"> erschienen / von der </w:t>
      </w:r>
      <w:proofErr w:type="spellStart"/>
      <w:r>
        <w:t>welt</w:t>
      </w:r>
      <w:proofErr w:type="spellEnd"/>
      <w:r>
        <w:t xml:space="preserve"> </w:t>
      </w:r>
      <w:proofErr w:type="spellStart"/>
      <w:r>
        <w:t>schoepffung</w:t>
      </w:r>
      <w:proofErr w:type="spellEnd"/>
      <w:r>
        <w:t xml:space="preserve"> ahn zu rechen / das ehr uns arme </w:t>
      </w:r>
      <w:proofErr w:type="spellStart"/>
      <w:r>
        <w:t>suender</w:t>
      </w:r>
      <w:proofErr w:type="spellEnd"/>
      <w:r>
        <w:t xml:space="preserve"> / von </w:t>
      </w:r>
      <w:proofErr w:type="spellStart"/>
      <w:r>
        <w:t>erbsünd</w:t>
      </w:r>
      <w:proofErr w:type="spellEnd"/>
      <w:r>
        <w:t xml:space="preserve"> / </w:t>
      </w:r>
      <w:proofErr w:type="spellStart"/>
      <w:r>
        <w:t>teuffel</w:t>
      </w:r>
      <w:proofErr w:type="spellEnd"/>
      <w:r>
        <w:t xml:space="preserve"> / der </w:t>
      </w:r>
      <w:proofErr w:type="spellStart"/>
      <w:r>
        <w:t>zehen</w:t>
      </w:r>
      <w:proofErr w:type="spellEnd"/>
      <w:r>
        <w:t xml:space="preserve"> </w:t>
      </w:r>
      <w:proofErr w:type="spellStart"/>
      <w:r>
        <w:t>gepotte</w:t>
      </w:r>
      <w:proofErr w:type="spellEnd"/>
      <w:r>
        <w:t xml:space="preserve"> fluch / Gotts </w:t>
      </w:r>
      <w:proofErr w:type="spellStart"/>
      <w:r>
        <w:t>zorn</w:t>
      </w:r>
      <w:proofErr w:type="spellEnd"/>
      <w:r>
        <w:t xml:space="preserve"> / todt und helle </w:t>
      </w:r>
      <w:proofErr w:type="spellStart"/>
      <w:r>
        <w:t>erloesete</w:t>
      </w:r>
      <w:proofErr w:type="spellEnd"/>
      <w:r>
        <w:t xml:space="preserve"> / wie auch Joannes zeuget </w:t>
      </w:r>
      <w:proofErr w:type="spellStart"/>
      <w:r>
        <w:t>unn</w:t>
      </w:r>
      <w:proofErr w:type="spellEnd"/>
      <w:r>
        <w:t xml:space="preserve"> spricht / 1. Jo. 3. dazu ist erschienen der </w:t>
      </w:r>
      <w:proofErr w:type="spellStart"/>
      <w:r>
        <w:t>sohne</w:t>
      </w:r>
      <w:proofErr w:type="spellEnd"/>
      <w:r>
        <w:t xml:space="preserve"> Gottes / das ehr die </w:t>
      </w:r>
      <w:proofErr w:type="spellStart"/>
      <w:r>
        <w:t>werck</w:t>
      </w:r>
      <w:proofErr w:type="spellEnd"/>
      <w:r>
        <w:t xml:space="preserve"> des </w:t>
      </w:r>
      <w:proofErr w:type="spellStart"/>
      <w:r>
        <w:t>teuffels</w:t>
      </w:r>
      <w:proofErr w:type="spellEnd"/>
      <w:r>
        <w:t xml:space="preserve"> </w:t>
      </w:r>
      <w:proofErr w:type="spellStart"/>
      <w:r>
        <w:t>auffloese</w:t>
      </w:r>
      <w:proofErr w:type="spellEnd"/>
      <w:r>
        <w:t xml:space="preserve">. </w:t>
      </w:r>
    </w:p>
    <w:p w14:paraId="33B8AC39" w14:textId="77777777" w:rsidR="007245B2" w:rsidRDefault="007245B2" w:rsidP="007245B2">
      <w:pPr>
        <w:pStyle w:val="StandardWeb"/>
      </w:pPr>
      <w:r>
        <w:t xml:space="preserve">Denn weil uns keine </w:t>
      </w:r>
      <w:proofErr w:type="spellStart"/>
      <w:r>
        <w:t>creature</w:t>
      </w:r>
      <w:proofErr w:type="spellEnd"/>
      <w:r>
        <w:t xml:space="preserve"> von diesem </w:t>
      </w:r>
      <w:proofErr w:type="spellStart"/>
      <w:r>
        <w:t>ubel</w:t>
      </w:r>
      <w:proofErr w:type="spellEnd"/>
      <w:r>
        <w:t xml:space="preserve"> allem </w:t>
      </w:r>
      <w:proofErr w:type="spellStart"/>
      <w:r>
        <w:t>erloesen</w:t>
      </w:r>
      <w:proofErr w:type="spellEnd"/>
      <w:r>
        <w:t xml:space="preserve"> kund / noch wir uns </w:t>
      </w:r>
      <w:proofErr w:type="spellStart"/>
      <w:r>
        <w:t>selbs</w:t>
      </w:r>
      <w:proofErr w:type="spellEnd"/>
      <w:r>
        <w:t xml:space="preserve"> nicht / so erbarmet sich Gott </w:t>
      </w:r>
      <w:proofErr w:type="spellStart"/>
      <w:r>
        <w:t>uber</w:t>
      </w:r>
      <w:proofErr w:type="spellEnd"/>
      <w:r>
        <w:t xml:space="preserve"> uns / </w:t>
      </w:r>
      <w:proofErr w:type="spellStart"/>
      <w:r>
        <w:t>unn</w:t>
      </w:r>
      <w:proofErr w:type="spellEnd"/>
      <w:r>
        <w:t xml:space="preserve"> sandte seinen einigen </w:t>
      </w:r>
      <w:proofErr w:type="spellStart"/>
      <w:r>
        <w:t>sohn</w:t>
      </w:r>
      <w:proofErr w:type="spellEnd"/>
      <w:r>
        <w:t xml:space="preserve"> / </w:t>
      </w:r>
      <w:proofErr w:type="spellStart"/>
      <w:r>
        <w:t>nemlich</w:t>
      </w:r>
      <w:proofErr w:type="spellEnd"/>
      <w:r>
        <w:t xml:space="preserve"> sein heilig </w:t>
      </w:r>
      <w:proofErr w:type="spellStart"/>
      <w:r>
        <w:t>wordt</w:t>
      </w:r>
      <w:proofErr w:type="spellEnd"/>
      <w:r>
        <w:t xml:space="preserve"> / in unser sündlich und </w:t>
      </w:r>
      <w:proofErr w:type="spellStart"/>
      <w:r>
        <w:t>verdampt</w:t>
      </w:r>
      <w:proofErr w:type="spellEnd"/>
      <w:r>
        <w:t xml:space="preserve"> </w:t>
      </w:r>
      <w:proofErr w:type="spellStart"/>
      <w:r>
        <w:t>fleisch</w:t>
      </w:r>
      <w:proofErr w:type="spellEnd"/>
      <w:r>
        <w:t xml:space="preserve"> / </w:t>
      </w:r>
      <w:proofErr w:type="spellStart"/>
      <w:r>
        <w:t>unn</w:t>
      </w:r>
      <w:proofErr w:type="spellEnd"/>
      <w:r>
        <w:t xml:space="preserve"> lies uns in Maria der </w:t>
      </w:r>
      <w:proofErr w:type="spellStart"/>
      <w:r>
        <w:t>iungfrawen</w:t>
      </w:r>
      <w:proofErr w:type="spellEnd"/>
      <w:r>
        <w:t xml:space="preserve"> / vom heiligen Geist / durch denn </w:t>
      </w:r>
      <w:proofErr w:type="spellStart"/>
      <w:r>
        <w:t>glawben</w:t>
      </w:r>
      <w:proofErr w:type="spellEnd"/>
      <w:r>
        <w:t xml:space="preserve"> / </w:t>
      </w:r>
      <w:proofErr w:type="spellStart"/>
      <w:r>
        <w:t>entpfangen</w:t>
      </w:r>
      <w:proofErr w:type="spellEnd"/>
      <w:r>
        <w:t xml:space="preserve"> / </w:t>
      </w:r>
      <w:proofErr w:type="spellStart"/>
      <w:r>
        <w:t>unn</w:t>
      </w:r>
      <w:proofErr w:type="spellEnd"/>
      <w:r>
        <w:t xml:space="preserve"> von ihr </w:t>
      </w:r>
      <w:proofErr w:type="spellStart"/>
      <w:r>
        <w:t>geporn</w:t>
      </w:r>
      <w:proofErr w:type="spellEnd"/>
      <w:r>
        <w:t xml:space="preserve"> werden einen Heiland / der da </w:t>
      </w:r>
      <w:proofErr w:type="spellStart"/>
      <w:r>
        <w:t>heist</w:t>
      </w:r>
      <w:proofErr w:type="spellEnd"/>
      <w:r>
        <w:t xml:space="preserve"> </w:t>
      </w:r>
      <w:proofErr w:type="spellStart"/>
      <w:r>
        <w:t>Jhesus</w:t>
      </w:r>
      <w:proofErr w:type="spellEnd"/>
      <w:r>
        <w:t xml:space="preserve"> Christus / </w:t>
      </w:r>
      <w:proofErr w:type="spellStart"/>
      <w:r>
        <w:t>warer</w:t>
      </w:r>
      <w:proofErr w:type="spellEnd"/>
      <w:r>
        <w:t xml:space="preserve"> Gott </w:t>
      </w:r>
      <w:proofErr w:type="spellStart"/>
      <w:r>
        <w:t>unn</w:t>
      </w:r>
      <w:proofErr w:type="spellEnd"/>
      <w:r>
        <w:t xml:space="preserve"> </w:t>
      </w:r>
      <w:proofErr w:type="spellStart"/>
      <w:r>
        <w:t>mensch</w:t>
      </w:r>
      <w:proofErr w:type="spellEnd"/>
      <w:r>
        <w:t xml:space="preserve"> </w:t>
      </w:r>
      <w:proofErr w:type="spellStart"/>
      <w:r>
        <w:t>wilcher</w:t>
      </w:r>
      <w:proofErr w:type="spellEnd"/>
      <w:r>
        <w:t xml:space="preserve"> in unserm </w:t>
      </w:r>
      <w:proofErr w:type="spellStart"/>
      <w:r>
        <w:t>fleisch</w:t>
      </w:r>
      <w:proofErr w:type="spellEnd"/>
      <w:r>
        <w:t xml:space="preserve"> / </w:t>
      </w:r>
      <w:proofErr w:type="spellStart"/>
      <w:r>
        <w:t>nemlich</w:t>
      </w:r>
      <w:proofErr w:type="spellEnd"/>
      <w:r>
        <w:t xml:space="preserve"> im Vier und </w:t>
      </w:r>
      <w:proofErr w:type="spellStart"/>
      <w:r>
        <w:t>dreissigsten</w:t>
      </w:r>
      <w:proofErr w:type="spellEnd"/>
      <w:r>
        <w:t xml:space="preserve"> </w:t>
      </w:r>
      <w:proofErr w:type="spellStart"/>
      <w:r>
        <w:t>ihare</w:t>
      </w:r>
      <w:proofErr w:type="spellEnd"/>
      <w:r>
        <w:t xml:space="preserve"> </w:t>
      </w:r>
      <w:proofErr w:type="spellStart"/>
      <w:r>
        <w:t>seyner</w:t>
      </w:r>
      <w:proofErr w:type="spellEnd"/>
      <w:r>
        <w:t xml:space="preserve"> </w:t>
      </w:r>
      <w:proofErr w:type="spellStart"/>
      <w:r>
        <w:t>menscheyt</w:t>
      </w:r>
      <w:proofErr w:type="spellEnd"/>
      <w:r>
        <w:t xml:space="preserve"> / </w:t>
      </w:r>
      <w:proofErr w:type="spellStart"/>
      <w:r>
        <w:t>unther</w:t>
      </w:r>
      <w:proofErr w:type="spellEnd"/>
      <w:r>
        <w:t xml:space="preserve"> </w:t>
      </w:r>
      <w:proofErr w:type="spellStart"/>
      <w:r>
        <w:t>Pontio</w:t>
      </w:r>
      <w:proofErr w:type="spellEnd"/>
      <w:r>
        <w:t xml:space="preserve"> </w:t>
      </w:r>
      <w:proofErr w:type="spellStart"/>
      <w:r>
        <w:t>Pilato</w:t>
      </w:r>
      <w:proofErr w:type="spellEnd"/>
      <w:r>
        <w:t xml:space="preserve"> / </w:t>
      </w:r>
      <w:proofErr w:type="spellStart"/>
      <w:r>
        <w:t>gecreuziget</w:t>
      </w:r>
      <w:proofErr w:type="spellEnd"/>
      <w:r>
        <w:t xml:space="preserve"> / gestorben / und begraben ist / </w:t>
      </w:r>
      <w:proofErr w:type="spellStart"/>
      <w:r>
        <w:t>auff</w:t>
      </w:r>
      <w:proofErr w:type="spellEnd"/>
      <w:r>
        <w:t xml:space="preserve"> das ehr uns von </w:t>
      </w:r>
      <w:proofErr w:type="spellStart"/>
      <w:r>
        <w:t>erbsünd</w:t>
      </w:r>
      <w:proofErr w:type="spellEnd"/>
      <w:r>
        <w:t xml:space="preserve"> / der </w:t>
      </w:r>
      <w:proofErr w:type="spellStart"/>
      <w:r>
        <w:t>zehen</w:t>
      </w:r>
      <w:proofErr w:type="spellEnd"/>
      <w:r>
        <w:t xml:space="preserve"> </w:t>
      </w:r>
      <w:proofErr w:type="spellStart"/>
      <w:r>
        <w:t>gepotte</w:t>
      </w:r>
      <w:proofErr w:type="spellEnd"/>
      <w:r>
        <w:t xml:space="preserve"> / fluch / Gottes </w:t>
      </w:r>
      <w:proofErr w:type="spellStart"/>
      <w:r>
        <w:t>zorn</w:t>
      </w:r>
      <w:proofErr w:type="spellEnd"/>
      <w:r>
        <w:t xml:space="preserve"> / </w:t>
      </w:r>
      <w:proofErr w:type="spellStart"/>
      <w:r>
        <w:t>weldt</w:t>
      </w:r>
      <w:proofErr w:type="spellEnd"/>
      <w:r>
        <w:t xml:space="preserve"> / </w:t>
      </w:r>
      <w:proofErr w:type="spellStart"/>
      <w:r>
        <w:t>sünd</w:t>
      </w:r>
      <w:proofErr w:type="spellEnd"/>
      <w:r>
        <w:t xml:space="preserve"> / </w:t>
      </w:r>
      <w:proofErr w:type="spellStart"/>
      <w:r>
        <w:t>teuffel</w:t>
      </w:r>
      <w:proofErr w:type="spellEnd"/>
      <w:r>
        <w:t xml:space="preserve"> / todt / hell / </w:t>
      </w:r>
      <w:proofErr w:type="spellStart"/>
      <w:r>
        <w:t>erloese</w:t>
      </w:r>
      <w:proofErr w:type="spellEnd"/>
      <w:r>
        <w:t xml:space="preserve"> / und Gottes </w:t>
      </w:r>
      <w:proofErr w:type="spellStart"/>
      <w:r>
        <w:t>gnad</w:t>
      </w:r>
      <w:proofErr w:type="spellEnd"/>
      <w:r>
        <w:t xml:space="preserve"> / Geist / und ewiges leben </w:t>
      </w:r>
      <w:proofErr w:type="spellStart"/>
      <w:r>
        <w:t>erwuerbe</w:t>
      </w:r>
      <w:proofErr w:type="spellEnd"/>
      <w:r>
        <w:t xml:space="preserve"> / wie Paulus auch zeuget da ehr spricht / </w:t>
      </w:r>
      <w:proofErr w:type="spellStart"/>
      <w:r>
        <w:t>Galat</w:t>
      </w:r>
      <w:proofErr w:type="spellEnd"/>
      <w:r>
        <w:t xml:space="preserve">. 3. </w:t>
      </w:r>
      <w:proofErr w:type="spellStart"/>
      <w:r>
        <w:t>christus</w:t>
      </w:r>
      <w:proofErr w:type="spellEnd"/>
      <w:r>
        <w:t xml:space="preserve"> hat uns </w:t>
      </w:r>
      <w:proofErr w:type="spellStart"/>
      <w:r>
        <w:t>erloest</w:t>
      </w:r>
      <w:proofErr w:type="spellEnd"/>
      <w:r>
        <w:t xml:space="preserve"> von des </w:t>
      </w:r>
      <w:proofErr w:type="spellStart"/>
      <w:r>
        <w:t>gesetzs</w:t>
      </w:r>
      <w:proofErr w:type="spellEnd"/>
      <w:r>
        <w:t xml:space="preserve"> </w:t>
      </w:r>
      <w:proofErr w:type="spellStart"/>
      <w:r>
        <w:t>vermaledeiung</w:t>
      </w:r>
      <w:proofErr w:type="spellEnd"/>
      <w:r>
        <w:t xml:space="preserve"> / da ehr ward </w:t>
      </w:r>
      <w:proofErr w:type="spellStart"/>
      <w:r>
        <w:t>fuer</w:t>
      </w:r>
      <w:proofErr w:type="spellEnd"/>
      <w:r>
        <w:t xml:space="preserve"> uns eine </w:t>
      </w:r>
      <w:proofErr w:type="spellStart"/>
      <w:r>
        <w:t>vermaledeiung</w:t>
      </w:r>
      <w:proofErr w:type="spellEnd"/>
      <w:r>
        <w:t xml:space="preserve"> / den es stehet geschrieben / Deut. 21. Vermaledeiet ist </w:t>
      </w:r>
      <w:proofErr w:type="spellStart"/>
      <w:r>
        <w:t>iederman</w:t>
      </w:r>
      <w:proofErr w:type="spellEnd"/>
      <w:r>
        <w:t xml:space="preserve"> / der am holz hanget / </w:t>
      </w:r>
      <w:proofErr w:type="spellStart"/>
      <w:r>
        <w:t>auff</w:t>
      </w:r>
      <w:proofErr w:type="spellEnd"/>
      <w:r>
        <w:t xml:space="preserve"> das die </w:t>
      </w:r>
      <w:proofErr w:type="spellStart"/>
      <w:r>
        <w:t>benedeiung</w:t>
      </w:r>
      <w:proofErr w:type="spellEnd"/>
      <w:r>
        <w:t xml:space="preserve"> </w:t>
      </w:r>
      <w:proofErr w:type="spellStart"/>
      <w:r>
        <w:t>Abrahae</w:t>
      </w:r>
      <w:proofErr w:type="spellEnd"/>
      <w:r>
        <w:t xml:space="preserve"> / </w:t>
      </w:r>
      <w:proofErr w:type="spellStart"/>
      <w:r>
        <w:t>unther</w:t>
      </w:r>
      <w:proofErr w:type="spellEnd"/>
      <w:r>
        <w:t xml:space="preserve"> die </w:t>
      </w:r>
      <w:proofErr w:type="spellStart"/>
      <w:r>
        <w:t>heyden</w:t>
      </w:r>
      <w:proofErr w:type="spellEnd"/>
      <w:r>
        <w:t xml:space="preserve"> </w:t>
      </w:r>
      <w:proofErr w:type="spellStart"/>
      <w:r>
        <w:t>keme</w:t>
      </w:r>
      <w:proofErr w:type="spellEnd"/>
      <w:r>
        <w:t xml:space="preserve"> in Christo </w:t>
      </w:r>
      <w:proofErr w:type="spellStart"/>
      <w:r>
        <w:t>Jhesu</w:t>
      </w:r>
      <w:proofErr w:type="spellEnd"/>
      <w:r>
        <w:t xml:space="preserve"> / </w:t>
      </w:r>
      <w:proofErr w:type="spellStart"/>
      <w:r>
        <w:t>unn</w:t>
      </w:r>
      <w:proofErr w:type="spellEnd"/>
      <w:r>
        <w:t xml:space="preserve"> wir den </w:t>
      </w:r>
      <w:proofErr w:type="spellStart"/>
      <w:r>
        <w:t>verheissen</w:t>
      </w:r>
      <w:proofErr w:type="spellEnd"/>
      <w:r>
        <w:t xml:space="preserve"> Geist </w:t>
      </w:r>
      <w:proofErr w:type="spellStart"/>
      <w:r>
        <w:t>entpfiengen</w:t>
      </w:r>
      <w:proofErr w:type="spellEnd"/>
      <w:r>
        <w:t xml:space="preserve"> / durch den </w:t>
      </w:r>
      <w:proofErr w:type="spellStart"/>
      <w:r>
        <w:t>glawben</w:t>
      </w:r>
      <w:proofErr w:type="spellEnd"/>
      <w:r>
        <w:t xml:space="preserve">. </w:t>
      </w:r>
    </w:p>
    <w:p w14:paraId="4EB3CE0A" w14:textId="77777777" w:rsidR="007245B2" w:rsidRDefault="007245B2" w:rsidP="007245B2">
      <w:pPr>
        <w:pStyle w:val="StandardWeb"/>
      </w:pPr>
      <w:r>
        <w:t xml:space="preserve">Nach dem aber </w:t>
      </w:r>
      <w:proofErr w:type="spellStart"/>
      <w:r>
        <w:t>Jhesus</w:t>
      </w:r>
      <w:proofErr w:type="spellEnd"/>
      <w:r>
        <w:t xml:space="preserve"> Christus </w:t>
      </w:r>
      <w:proofErr w:type="spellStart"/>
      <w:r>
        <w:t>inn</w:t>
      </w:r>
      <w:proofErr w:type="spellEnd"/>
      <w:r>
        <w:t xml:space="preserve"> die helle </w:t>
      </w:r>
      <w:proofErr w:type="spellStart"/>
      <w:r>
        <w:t>gefure</w:t>
      </w:r>
      <w:proofErr w:type="spellEnd"/>
      <w:r>
        <w:t xml:space="preserve"> / </w:t>
      </w:r>
      <w:proofErr w:type="spellStart"/>
      <w:r>
        <w:t>auff</w:t>
      </w:r>
      <w:proofErr w:type="spellEnd"/>
      <w:r>
        <w:t xml:space="preserve"> das ich und du mit leib </w:t>
      </w:r>
      <w:proofErr w:type="spellStart"/>
      <w:r>
        <w:t>unnd</w:t>
      </w:r>
      <w:proofErr w:type="spellEnd"/>
      <w:r>
        <w:t xml:space="preserve"> </w:t>
      </w:r>
      <w:proofErr w:type="spellStart"/>
      <w:r>
        <w:t>sehele</w:t>
      </w:r>
      <w:proofErr w:type="spellEnd"/>
      <w:r>
        <w:t xml:space="preserve"> / nicht darein </w:t>
      </w:r>
      <w:proofErr w:type="spellStart"/>
      <w:r>
        <w:t>faren</w:t>
      </w:r>
      <w:proofErr w:type="spellEnd"/>
      <w:r>
        <w:t xml:space="preserve"> </w:t>
      </w:r>
      <w:proofErr w:type="spellStart"/>
      <w:r>
        <w:t>duerfften</w:t>
      </w:r>
      <w:proofErr w:type="spellEnd"/>
      <w:r>
        <w:t xml:space="preserve"> ewiglich / </w:t>
      </w:r>
      <w:proofErr w:type="spellStart"/>
      <w:r>
        <w:t>stund</w:t>
      </w:r>
      <w:proofErr w:type="spellEnd"/>
      <w:r>
        <w:t xml:space="preserve"> ehr </w:t>
      </w:r>
      <w:proofErr w:type="spellStart"/>
      <w:r>
        <w:t>inn</w:t>
      </w:r>
      <w:proofErr w:type="spellEnd"/>
      <w:r>
        <w:t xml:space="preserve"> unserm </w:t>
      </w:r>
      <w:proofErr w:type="spellStart"/>
      <w:r>
        <w:t>fleisch</w:t>
      </w:r>
      <w:proofErr w:type="spellEnd"/>
      <w:r>
        <w:t xml:space="preserve"> / am dritten tage </w:t>
      </w:r>
      <w:proofErr w:type="spellStart"/>
      <w:r>
        <w:t>widderumb</w:t>
      </w:r>
      <w:proofErr w:type="spellEnd"/>
      <w:r>
        <w:t xml:space="preserve"> </w:t>
      </w:r>
      <w:proofErr w:type="spellStart"/>
      <w:r>
        <w:t>auff</w:t>
      </w:r>
      <w:proofErr w:type="spellEnd"/>
      <w:r>
        <w:t xml:space="preserve"> von todten / </w:t>
      </w:r>
      <w:proofErr w:type="spellStart"/>
      <w:r>
        <w:t>auff</w:t>
      </w:r>
      <w:proofErr w:type="spellEnd"/>
      <w:r>
        <w:t xml:space="preserve"> das ehr uns / durch seine </w:t>
      </w:r>
      <w:proofErr w:type="spellStart"/>
      <w:r>
        <w:t>aufferstehung</w:t>
      </w:r>
      <w:proofErr w:type="spellEnd"/>
      <w:r>
        <w:t xml:space="preserve"> / beide ahn </w:t>
      </w:r>
      <w:proofErr w:type="spellStart"/>
      <w:r>
        <w:t>leyb</w:t>
      </w:r>
      <w:proofErr w:type="spellEnd"/>
      <w:r>
        <w:t xml:space="preserve"> </w:t>
      </w:r>
      <w:proofErr w:type="spellStart"/>
      <w:r>
        <w:t>unnd</w:t>
      </w:r>
      <w:proofErr w:type="spellEnd"/>
      <w:r>
        <w:t xml:space="preserve"> </w:t>
      </w:r>
      <w:proofErr w:type="spellStart"/>
      <w:r>
        <w:t>sehele</w:t>
      </w:r>
      <w:proofErr w:type="spellEnd"/>
      <w:r>
        <w:t xml:space="preserve"> / gerecht und ewig lebend machte. </w:t>
      </w:r>
    </w:p>
    <w:p w14:paraId="62F42C79" w14:textId="77777777" w:rsidR="007245B2" w:rsidRDefault="007245B2" w:rsidP="007245B2">
      <w:pPr>
        <w:pStyle w:val="StandardWeb"/>
      </w:pPr>
      <w:r>
        <w:t xml:space="preserve">Diese </w:t>
      </w:r>
      <w:proofErr w:type="spellStart"/>
      <w:r>
        <w:t>gerechtigkeit</w:t>
      </w:r>
      <w:proofErr w:type="spellEnd"/>
      <w:r>
        <w:t xml:space="preserve"> aber und </w:t>
      </w:r>
      <w:proofErr w:type="spellStart"/>
      <w:r>
        <w:t>unsterblichkeit</w:t>
      </w:r>
      <w:proofErr w:type="spellEnd"/>
      <w:r>
        <w:t xml:space="preserve"> / </w:t>
      </w:r>
      <w:proofErr w:type="spellStart"/>
      <w:r>
        <w:t>kuempt</w:t>
      </w:r>
      <w:proofErr w:type="spellEnd"/>
      <w:r>
        <w:t xml:space="preserve"> uns ahn / durch die lebendige predigt von Christo / dadurch uns Christus Gottes geist </w:t>
      </w:r>
      <w:proofErr w:type="spellStart"/>
      <w:r>
        <w:t>schenckt</w:t>
      </w:r>
      <w:proofErr w:type="spellEnd"/>
      <w:r>
        <w:t xml:space="preserve"> / </w:t>
      </w:r>
      <w:proofErr w:type="spellStart"/>
      <w:r>
        <w:t>wilcher</w:t>
      </w:r>
      <w:proofErr w:type="spellEnd"/>
      <w:r>
        <w:t xml:space="preserve"> uns gerecht und unsterblich macht / durch den </w:t>
      </w:r>
      <w:proofErr w:type="spellStart"/>
      <w:r>
        <w:t>blossen</w:t>
      </w:r>
      <w:proofErr w:type="spellEnd"/>
      <w:r>
        <w:t xml:space="preserve"> </w:t>
      </w:r>
      <w:proofErr w:type="spellStart"/>
      <w:r>
        <w:t>glawben</w:t>
      </w:r>
      <w:proofErr w:type="spellEnd"/>
      <w:r>
        <w:t xml:space="preserve"> an Gottes und Christus </w:t>
      </w:r>
      <w:proofErr w:type="spellStart"/>
      <w:r>
        <w:t>zusagunge</w:t>
      </w:r>
      <w:proofErr w:type="spellEnd"/>
      <w:r>
        <w:t xml:space="preserve"> / wie auch Paulus zeuget da ehr spricht / </w:t>
      </w:r>
      <w:proofErr w:type="spellStart"/>
      <w:r>
        <w:t>Rho</w:t>
      </w:r>
      <w:proofErr w:type="spellEnd"/>
      <w:r>
        <w:t xml:space="preserve">. 1. Ich </w:t>
      </w:r>
      <w:proofErr w:type="spellStart"/>
      <w:r>
        <w:t>scheme</w:t>
      </w:r>
      <w:proofErr w:type="spellEnd"/>
      <w:r>
        <w:t xml:space="preserve"> mich nicht des Evangelii von Christo / den es ist eine </w:t>
      </w:r>
      <w:proofErr w:type="spellStart"/>
      <w:r>
        <w:t>krafft</w:t>
      </w:r>
      <w:proofErr w:type="spellEnd"/>
      <w:r>
        <w:t xml:space="preserve"> Gottes / die da selig macht / alle die dran </w:t>
      </w:r>
      <w:proofErr w:type="spellStart"/>
      <w:r>
        <w:t>glewben</w:t>
      </w:r>
      <w:proofErr w:type="spellEnd"/>
      <w:r>
        <w:t xml:space="preserve"> / die Juden </w:t>
      </w:r>
      <w:proofErr w:type="spellStart"/>
      <w:r>
        <w:t>fuernemlich</w:t>
      </w:r>
      <w:proofErr w:type="spellEnd"/>
      <w:r>
        <w:t xml:space="preserve"> und die Griechen / sintemal drinnen </w:t>
      </w:r>
      <w:proofErr w:type="spellStart"/>
      <w:r>
        <w:t>offinbar</w:t>
      </w:r>
      <w:proofErr w:type="spellEnd"/>
      <w:r>
        <w:t xml:space="preserve"> </w:t>
      </w:r>
      <w:proofErr w:type="spellStart"/>
      <w:r>
        <w:t>wirdt</w:t>
      </w:r>
      <w:proofErr w:type="spellEnd"/>
      <w:r>
        <w:t xml:space="preserve"> / die </w:t>
      </w:r>
      <w:proofErr w:type="spellStart"/>
      <w:r>
        <w:t>gerechtigkeyt</w:t>
      </w:r>
      <w:proofErr w:type="spellEnd"/>
      <w:r>
        <w:t xml:space="preserve"> die </w:t>
      </w:r>
      <w:proofErr w:type="spellStart"/>
      <w:r>
        <w:t>fuer</w:t>
      </w:r>
      <w:proofErr w:type="spellEnd"/>
      <w:r>
        <w:t xml:space="preserve"> Gott gilt / </w:t>
      </w:r>
      <w:proofErr w:type="spellStart"/>
      <w:r>
        <w:t>wilche</w:t>
      </w:r>
      <w:proofErr w:type="spellEnd"/>
      <w:r>
        <w:t xml:space="preserve"> </w:t>
      </w:r>
      <w:proofErr w:type="spellStart"/>
      <w:r>
        <w:t>koempt</w:t>
      </w:r>
      <w:proofErr w:type="spellEnd"/>
      <w:r>
        <w:t xml:space="preserve"> / aufs </w:t>
      </w:r>
      <w:proofErr w:type="spellStart"/>
      <w:r>
        <w:t>glawben</w:t>
      </w:r>
      <w:proofErr w:type="spellEnd"/>
      <w:r>
        <w:t xml:space="preserve"> </w:t>
      </w:r>
      <w:proofErr w:type="spellStart"/>
      <w:r>
        <w:t>inn</w:t>
      </w:r>
      <w:proofErr w:type="spellEnd"/>
      <w:r>
        <w:t xml:space="preserve"> </w:t>
      </w:r>
      <w:proofErr w:type="spellStart"/>
      <w:r>
        <w:t>glawben</w:t>
      </w:r>
      <w:proofErr w:type="spellEnd"/>
      <w:r>
        <w:t xml:space="preserve"> / wie </w:t>
      </w:r>
      <w:proofErr w:type="spellStart"/>
      <w:r>
        <w:t>geschriebenn</w:t>
      </w:r>
      <w:proofErr w:type="spellEnd"/>
      <w:r>
        <w:t xml:space="preserve"> stehet / Hab. 2. Der gerechte lebet seines </w:t>
      </w:r>
      <w:proofErr w:type="spellStart"/>
      <w:r>
        <w:t>glawbens</w:t>
      </w:r>
      <w:proofErr w:type="spellEnd"/>
      <w:r>
        <w:t xml:space="preserve">. </w:t>
      </w:r>
    </w:p>
    <w:p w14:paraId="4C5B0BCD" w14:textId="77777777" w:rsidR="007245B2" w:rsidRDefault="007245B2" w:rsidP="007245B2">
      <w:pPr>
        <w:pStyle w:val="StandardWeb"/>
      </w:pPr>
      <w:proofErr w:type="spellStart"/>
      <w:r>
        <w:t>Sihe</w:t>
      </w:r>
      <w:proofErr w:type="spellEnd"/>
      <w:r>
        <w:t xml:space="preserve"> / neben dem Evangelio aber / hat Christus im </w:t>
      </w:r>
      <w:proofErr w:type="spellStart"/>
      <w:r>
        <w:t>Newen</w:t>
      </w:r>
      <w:proofErr w:type="spellEnd"/>
      <w:r>
        <w:t xml:space="preserve"> Testament / </w:t>
      </w:r>
      <w:proofErr w:type="spellStart"/>
      <w:r>
        <w:t>zwey</w:t>
      </w:r>
      <w:proofErr w:type="spellEnd"/>
      <w:r>
        <w:t xml:space="preserve"> </w:t>
      </w:r>
      <w:proofErr w:type="spellStart"/>
      <w:r>
        <w:t>Goetliche</w:t>
      </w:r>
      <w:proofErr w:type="spellEnd"/>
      <w:r>
        <w:t xml:space="preserve"> </w:t>
      </w:r>
      <w:proofErr w:type="spellStart"/>
      <w:r>
        <w:t>zeichen</w:t>
      </w:r>
      <w:proofErr w:type="spellEnd"/>
      <w:r>
        <w:t xml:space="preserve"> </w:t>
      </w:r>
      <w:proofErr w:type="spellStart"/>
      <w:r>
        <w:t>auffgericht</w:t>
      </w:r>
      <w:proofErr w:type="spellEnd"/>
      <w:r>
        <w:t xml:space="preserve"> / </w:t>
      </w:r>
      <w:proofErr w:type="spellStart"/>
      <w:r>
        <w:t>nemlich</w:t>
      </w:r>
      <w:proofErr w:type="spellEnd"/>
      <w:r>
        <w:t xml:space="preserve"> das </w:t>
      </w:r>
      <w:proofErr w:type="spellStart"/>
      <w:r>
        <w:t>Sacrament</w:t>
      </w:r>
      <w:proofErr w:type="spellEnd"/>
      <w:r>
        <w:t xml:space="preserve"> des Altars / </w:t>
      </w:r>
      <w:proofErr w:type="spellStart"/>
      <w:r>
        <w:t>unnd</w:t>
      </w:r>
      <w:proofErr w:type="spellEnd"/>
      <w:r>
        <w:t xml:space="preserve"> die heilige </w:t>
      </w:r>
      <w:proofErr w:type="spellStart"/>
      <w:r>
        <w:t>Tauffe</w:t>
      </w:r>
      <w:proofErr w:type="spellEnd"/>
      <w:r>
        <w:t xml:space="preserve"> / damit ehr unsere gewissen versichert des / das ehr uns im Evangelio zu saget / Gene. 17. Gleich wie Gott im Alten Testament neben der </w:t>
      </w:r>
      <w:proofErr w:type="spellStart"/>
      <w:r>
        <w:t>verheissung</w:t>
      </w:r>
      <w:proofErr w:type="spellEnd"/>
      <w:r>
        <w:t xml:space="preserve"> / </w:t>
      </w:r>
      <w:proofErr w:type="spellStart"/>
      <w:r>
        <w:t>Abrahae</w:t>
      </w:r>
      <w:proofErr w:type="spellEnd"/>
      <w:r>
        <w:t xml:space="preserve"> die </w:t>
      </w:r>
      <w:proofErr w:type="spellStart"/>
      <w:r>
        <w:t>beschneittung</w:t>
      </w:r>
      <w:proofErr w:type="spellEnd"/>
      <w:r>
        <w:t xml:space="preserve"> zu einem </w:t>
      </w:r>
      <w:proofErr w:type="spellStart"/>
      <w:r>
        <w:t>zeichen</w:t>
      </w:r>
      <w:proofErr w:type="spellEnd"/>
      <w:r>
        <w:t xml:space="preserve"> </w:t>
      </w:r>
      <w:proofErr w:type="spellStart"/>
      <w:r>
        <w:t>gabe</w:t>
      </w:r>
      <w:proofErr w:type="spellEnd"/>
      <w:r>
        <w:t xml:space="preserve"> des / das ehr durch den </w:t>
      </w:r>
      <w:proofErr w:type="spellStart"/>
      <w:r>
        <w:t>glawben</w:t>
      </w:r>
      <w:proofErr w:type="spellEnd"/>
      <w:r>
        <w:t xml:space="preserve"> gerecht / </w:t>
      </w:r>
      <w:proofErr w:type="spellStart"/>
      <w:r>
        <w:t>seynn</w:t>
      </w:r>
      <w:proofErr w:type="spellEnd"/>
      <w:r>
        <w:t xml:space="preserve"> </w:t>
      </w:r>
      <w:proofErr w:type="spellStart"/>
      <w:r>
        <w:t>solt</w:t>
      </w:r>
      <w:proofErr w:type="spellEnd"/>
      <w:r>
        <w:t xml:space="preserve"> / Gene. 9. und Noah den Regenbogen / das ehr die </w:t>
      </w:r>
      <w:proofErr w:type="spellStart"/>
      <w:r>
        <w:t>welt</w:t>
      </w:r>
      <w:proofErr w:type="spellEnd"/>
      <w:r>
        <w:t xml:space="preserve"> mit der </w:t>
      </w:r>
      <w:proofErr w:type="spellStart"/>
      <w:r>
        <w:t>sindflut</w:t>
      </w:r>
      <w:proofErr w:type="spellEnd"/>
      <w:r>
        <w:t xml:space="preserve"> nicht mehr verderben </w:t>
      </w:r>
      <w:proofErr w:type="spellStart"/>
      <w:r>
        <w:t>wolt</w:t>
      </w:r>
      <w:proofErr w:type="spellEnd"/>
      <w:r>
        <w:t xml:space="preserve">. </w:t>
      </w:r>
    </w:p>
    <w:p w14:paraId="5BE09C40" w14:textId="77777777" w:rsidR="007245B2" w:rsidRDefault="007245B2" w:rsidP="007245B2">
      <w:pPr>
        <w:pStyle w:val="StandardWeb"/>
      </w:pPr>
      <w:r>
        <w:t xml:space="preserve">Die heilige </w:t>
      </w:r>
      <w:proofErr w:type="spellStart"/>
      <w:r>
        <w:t>Tauffe</w:t>
      </w:r>
      <w:proofErr w:type="spellEnd"/>
      <w:r>
        <w:t xml:space="preserve"> ist nichts anders / denn ein </w:t>
      </w:r>
      <w:proofErr w:type="spellStart"/>
      <w:r>
        <w:t>wasser</w:t>
      </w:r>
      <w:proofErr w:type="spellEnd"/>
      <w:r>
        <w:t xml:space="preserve"> in Gotts </w:t>
      </w:r>
      <w:proofErr w:type="spellStart"/>
      <w:r>
        <w:t>wort</w:t>
      </w:r>
      <w:proofErr w:type="spellEnd"/>
      <w:r>
        <w:t xml:space="preserve"> </w:t>
      </w:r>
      <w:proofErr w:type="spellStart"/>
      <w:r>
        <w:t>gefasset</w:t>
      </w:r>
      <w:proofErr w:type="spellEnd"/>
      <w:r>
        <w:t xml:space="preserve"> / </w:t>
      </w:r>
      <w:proofErr w:type="spellStart"/>
      <w:r>
        <w:t>darinne</w:t>
      </w:r>
      <w:proofErr w:type="spellEnd"/>
      <w:r>
        <w:t xml:space="preserve"> uns Gott der Vater </w:t>
      </w:r>
      <w:proofErr w:type="spellStart"/>
      <w:r>
        <w:t>unn</w:t>
      </w:r>
      <w:proofErr w:type="spellEnd"/>
      <w:r>
        <w:t xml:space="preserve"> Gott der Sohn </w:t>
      </w:r>
      <w:proofErr w:type="spellStart"/>
      <w:r>
        <w:t>unnd</w:t>
      </w:r>
      <w:proofErr w:type="spellEnd"/>
      <w:r>
        <w:t xml:space="preserve"> Gott der </w:t>
      </w:r>
      <w:proofErr w:type="spellStart"/>
      <w:r>
        <w:t>heylig</w:t>
      </w:r>
      <w:proofErr w:type="spellEnd"/>
      <w:r>
        <w:t xml:space="preserve"> Geist / alles was uns </w:t>
      </w:r>
      <w:proofErr w:type="spellStart"/>
      <w:r>
        <w:t>vonn</w:t>
      </w:r>
      <w:proofErr w:type="spellEnd"/>
      <w:r>
        <w:t xml:space="preserve"> Adam </w:t>
      </w:r>
      <w:proofErr w:type="spellStart"/>
      <w:r>
        <w:t>angeporn</w:t>
      </w:r>
      <w:proofErr w:type="spellEnd"/>
      <w:r>
        <w:t xml:space="preserve"> ist / auszeuget und </w:t>
      </w:r>
      <w:proofErr w:type="spellStart"/>
      <w:r>
        <w:t>erseufft</w:t>
      </w:r>
      <w:proofErr w:type="spellEnd"/>
      <w:r>
        <w:t xml:space="preserve"> / und alles was uns Christus mit seinem sterben und </w:t>
      </w:r>
      <w:proofErr w:type="spellStart"/>
      <w:r>
        <w:t>aufferstehen</w:t>
      </w:r>
      <w:proofErr w:type="spellEnd"/>
      <w:r>
        <w:t xml:space="preserve"> erworben hat / </w:t>
      </w:r>
      <w:proofErr w:type="spellStart"/>
      <w:r>
        <w:t>anzeuget</w:t>
      </w:r>
      <w:proofErr w:type="spellEnd"/>
      <w:r>
        <w:t xml:space="preserve"> </w:t>
      </w:r>
      <w:proofErr w:type="spellStart"/>
      <w:r>
        <w:t>unn</w:t>
      </w:r>
      <w:proofErr w:type="spellEnd"/>
      <w:r>
        <w:t xml:space="preserve"> </w:t>
      </w:r>
      <w:proofErr w:type="spellStart"/>
      <w:r>
        <w:t>schenckt</w:t>
      </w:r>
      <w:proofErr w:type="spellEnd"/>
      <w:r>
        <w:t xml:space="preserve"> / wie Paulus zeuget da ehr spricht Gal. 3. so viel </w:t>
      </w:r>
      <w:proofErr w:type="spellStart"/>
      <w:r>
        <w:t>ewer</w:t>
      </w:r>
      <w:proofErr w:type="spellEnd"/>
      <w:r>
        <w:t xml:space="preserve"> </w:t>
      </w:r>
      <w:proofErr w:type="spellStart"/>
      <w:r>
        <w:t>tauffet</w:t>
      </w:r>
      <w:proofErr w:type="spellEnd"/>
      <w:r>
        <w:t xml:space="preserve"> sind / die haben Christum angezogen. </w:t>
      </w:r>
    </w:p>
    <w:p w14:paraId="52D728DA" w14:textId="77777777" w:rsidR="007245B2" w:rsidRDefault="007245B2" w:rsidP="007245B2">
      <w:pPr>
        <w:pStyle w:val="StandardWeb"/>
      </w:pPr>
      <w:r>
        <w:t xml:space="preserve">Das </w:t>
      </w:r>
      <w:proofErr w:type="spellStart"/>
      <w:r>
        <w:t>heylige</w:t>
      </w:r>
      <w:proofErr w:type="spellEnd"/>
      <w:r>
        <w:t xml:space="preserve"> </w:t>
      </w:r>
      <w:proofErr w:type="spellStart"/>
      <w:r>
        <w:t>wordt</w:t>
      </w:r>
      <w:proofErr w:type="spellEnd"/>
      <w:r>
        <w:t xml:space="preserve"> (sag ich) darein die </w:t>
      </w:r>
      <w:proofErr w:type="spellStart"/>
      <w:r>
        <w:t>tauffe</w:t>
      </w:r>
      <w:proofErr w:type="spellEnd"/>
      <w:r>
        <w:t xml:space="preserve"> </w:t>
      </w:r>
      <w:proofErr w:type="spellStart"/>
      <w:r>
        <w:t>gefasset</w:t>
      </w:r>
      <w:proofErr w:type="spellEnd"/>
      <w:r>
        <w:t xml:space="preserve"> ist / das ist mit Gott dem Vater und mit Gott dem </w:t>
      </w:r>
      <w:proofErr w:type="spellStart"/>
      <w:r>
        <w:t>heyligen</w:t>
      </w:r>
      <w:proofErr w:type="spellEnd"/>
      <w:r>
        <w:t xml:space="preserve"> Geist eins / </w:t>
      </w:r>
      <w:proofErr w:type="spellStart"/>
      <w:r>
        <w:t>unnd</w:t>
      </w:r>
      <w:proofErr w:type="spellEnd"/>
      <w:r>
        <w:t xml:space="preserve"> </w:t>
      </w:r>
      <w:proofErr w:type="spellStart"/>
      <w:r>
        <w:t>wirckt</w:t>
      </w:r>
      <w:proofErr w:type="spellEnd"/>
      <w:r>
        <w:t xml:space="preserve"> in uns die wir </w:t>
      </w:r>
      <w:proofErr w:type="spellStart"/>
      <w:r>
        <w:t>getaufft</w:t>
      </w:r>
      <w:proofErr w:type="spellEnd"/>
      <w:r>
        <w:t xml:space="preserve"> sind / nicht alleine den </w:t>
      </w:r>
      <w:proofErr w:type="spellStart"/>
      <w:r>
        <w:t>glawben</w:t>
      </w:r>
      <w:proofErr w:type="spellEnd"/>
      <w:r>
        <w:t xml:space="preserve"> / dadurch wir selig werden / sondern </w:t>
      </w:r>
      <w:proofErr w:type="spellStart"/>
      <w:r>
        <w:t>teuffet</w:t>
      </w:r>
      <w:proofErr w:type="spellEnd"/>
      <w:r>
        <w:t xml:space="preserve"> uns auch </w:t>
      </w:r>
      <w:proofErr w:type="spellStart"/>
      <w:r>
        <w:t>selbs</w:t>
      </w:r>
      <w:proofErr w:type="spellEnd"/>
      <w:r>
        <w:t xml:space="preserve"> mit </w:t>
      </w:r>
      <w:proofErr w:type="spellStart"/>
      <w:r>
        <w:t>wasser</w:t>
      </w:r>
      <w:proofErr w:type="spellEnd"/>
      <w:r>
        <w:t xml:space="preserve"> / zu einem </w:t>
      </w:r>
      <w:proofErr w:type="spellStart"/>
      <w:r>
        <w:t>zeichen</w:t>
      </w:r>
      <w:proofErr w:type="spellEnd"/>
      <w:r>
        <w:t xml:space="preserve"> des / das wir durch den </w:t>
      </w:r>
      <w:proofErr w:type="spellStart"/>
      <w:r>
        <w:t>glawben</w:t>
      </w:r>
      <w:proofErr w:type="spellEnd"/>
      <w:r>
        <w:t xml:space="preserve"> / nach diesem elend </w:t>
      </w:r>
      <w:proofErr w:type="spellStart"/>
      <w:r>
        <w:t>unn</w:t>
      </w:r>
      <w:proofErr w:type="spellEnd"/>
      <w:r>
        <w:t xml:space="preserve"> todt / </w:t>
      </w:r>
      <w:proofErr w:type="spellStart"/>
      <w:r>
        <w:t>widderumb</w:t>
      </w:r>
      <w:proofErr w:type="spellEnd"/>
      <w:r>
        <w:t xml:space="preserve"> </w:t>
      </w:r>
      <w:proofErr w:type="spellStart"/>
      <w:r>
        <w:t>aufferstehen</w:t>
      </w:r>
      <w:proofErr w:type="spellEnd"/>
      <w:r>
        <w:t xml:space="preserve"> </w:t>
      </w:r>
      <w:proofErr w:type="spellStart"/>
      <w:r>
        <w:t>unnd</w:t>
      </w:r>
      <w:proofErr w:type="spellEnd"/>
      <w:r>
        <w:t xml:space="preserve"> </w:t>
      </w:r>
      <w:proofErr w:type="spellStart"/>
      <w:r>
        <w:t>bey</w:t>
      </w:r>
      <w:proofErr w:type="spellEnd"/>
      <w:r>
        <w:t xml:space="preserve"> Gott ewig leben </w:t>
      </w:r>
      <w:proofErr w:type="spellStart"/>
      <w:r>
        <w:t>soellen</w:t>
      </w:r>
      <w:proofErr w:type="spellEnd"/>
      <w:r>
        <w:t xml:space="preserve"> / wie Christus </w:t>
      </w:r>
      <w:proofErr w:type="spellStart"/>
      <w:r>
        <w:t>selbs</w:t>
      </w:r>
      <w:proofErr w:type="spellEnd"/>
      <w:r>
        <w:t xml:space="preserve"> von der </w:t>
      </w:r>
      <w:proofErr w:type="spellStart"/>
      <w:r>
        <w:t>tauffe</w:t>
      </w:r>
      <w:proofErr w:type="spellEnd"/>
      <w:r>
        <w:t xml:space="preserve"> zeuget und spricht / </w:t>
      </w:r>
      <w:proofErr w:type="spellStart"/>
      <w:r>
        <w:t>Marci</w:t>
      </w:r>
      <w:proofErr w:type="spellEnd"/>
      <w:r>
        <w:t xml:space="preserve"> am </w:t>
      </w:r>
      <w:proofErr w:type="spellStart"/>
      <w:r>
        <w:t>letsten</w:t>
      </w:r>
      <w:proofErr w:type="spellEnd"/>
      <w:r>
        <w:t xml:space="preserve">. Wehr </w:t>
      </w:r>
      <w:proofErr w:type="spellStart"/>
      <w:r>
        <w:t>glewbt</w:t>
      </w:r>
      <w:proofErr w:type="spellEnd"/>
      <w:r>
        <w:t xml:space="preserve"> und </w:t>
      </w:r>
      <w:proofErr w:type="spellStart"/>
      <w:r>
        <w:t>getaufft</w:t>
      </w:r>
      <w:proofErr w:type="spellEnd"/>
      <w:r>
        <w:t xml:space="preserve"> wird / der wird selig werden. </w:t>
      </w:r>
    </w:p>
    <w:p w14:paraId="234718BA" w14:textId="77777777" w:rsidR="007245B2" w:rsidRDefault="007245B2" w:rsidP="007245B2">
      <w:pPr>
        <w:pStyle w:val="StandardWeb"/>
      </w:pPr>
      <w:proofErr w:type="spellStart"/>
      <w:r>
        <w:t>Drumb</w:t>
      </w:r>
      <w:proofErr w:type="spellEnd"/>
      <w:r>
        <w:t xml:space="preserve"> ist uns die heilige </w:t>
      </w:r>
      <w:proofErr w:type="spellStart"/>
      <w:r>
        <w:t>kinder</w:t>
      </w:r>
      <w:proofErr w:type="spellEnd"/>
      <w:r>
        <w:t xml:space="preserve"> </w:t>
      </w:r>
      <w:proofErr w:type="spellStart"/>
      <w:r>
        <w:t>tauffe</w:t>
      </w:r>
      <w:proofErr w:type="spellEnd"/>
      <w:r>
        <w:t xml:space="preserve"> / die selige </w:t>
      </w:r>
      <w:proofErr w:type="spellStart"/>
      <w:r>
        <w:t>thuere</w:t>
      </w:r>
      <w:proofErr w:type="spellEnd"/>
      <w:r>
        <w:t xml:space="preserve"> zur Christenheit / nicht alleine zu einer </w:t>
      </w:r>
      <w:proofErr w:type="spellStart"/>
      <w:r>
        <w:t>versicherung</w:t>
      </w:r>
      <w:proofErr w:type="spellEnd"/>
      <w:r>
        <w:t xml:space="preserve"> geben des / das wir durch den </w:t>
      </w:r>
      <w:proofErr w:type="spellStart"/>
      <w:r>
        <w:t>blossen</w:t>
      </w:r>
      <w:proofErr w:type="spellEnd"/>
      <w:r>
        <w:t xml:space="preserve"> </w:t>
      </w:r>
      <w:proofErr w:type="spellStart"/>
      <w:r>
        <w:t>glawben</w:t>
      </w:r>
      <w:proofErr w:type="spellEnd"/>
      <w:r>
        <w:t xml:space="preserve"> / an Christus todt </w:t>
      </w:r>
      <w:proofErr w:type="spellStart"/>
      <w:r>
        <w:t>unnd</w:t>
      </w:r>
      <w:proofErr w:type="spellEnd"/>
      <w:r>
        <w:t xml:space="preserve"> </w:t>
      </w:r>
      <w:proofErr w:type="spellStart"/>
      <w:r>
        <w:t>aufferstehung</w:t>
      </w:r>
      <w:proofErr w:type="spellEnd"/>
      <w:r>
        <w:t xml:space="preserve"> / von allem </w:t>
      </w:r>
      <w:proofErr w:type="spellStart"/>
      <w:r>
        <w:t>gegenwerttigem</w:t>
      </w:r>
      <w:proofErr w:type="spellEnd"/>
      <w:r>
        <w:t xml:space="preserve"> und </w:t>
      </w:r>
      <w:proofErr w:type="spellStart"/>
      <w:r>
        <w:t>kuenfftigem</w:t>
      </w:r>
      <w:proofErr w:type="spellEnd"/>
      <w:r>
        <w:t xml:space="preserve"> </w:t>
      </w:r>
      <w:proofErr w:type="spellStart"/>
      <w:r>
        <w:t>ubel</w:t>
      </w:r>
      <w:proofErr w:type="spellEnd"/>
      <w:r>
        <w:t xml:space="preserve"> </w:t>
      </w:r>
      <w:proofErr w:type="spellStart"/>
      <w:r>
        <w:t>erloest</w:t>
      </w:r>
      <w:proofErr w:type="spellEnd"/>
      <w:r>
        <w:t xml:space="preserve"> seien / </w:t>
      </w:r>
      <w:proofErr w:type="spellStart"/>
      <w:r>
        <w:t>ia</w:t>
      </w:r>
      <w:proofErr w:type="spellEnd"/>
      <w:r>
        <w:t xml:space="preserve"> ewige Gottes </w:t>
      </w:r>
      <w:proofErr w:type="spellStart"/>
      <w:r>
        <w:t>kinder</w:t>
      </w:r>
      <w:proofErr w:type="spellEnd"/>
      <w:r>
        <w:t xml:space="preserve"> und erben / alles des das Gott ist hat </w:t>
      </w:r>
      <w:proofErr w:type="spellStart"/>
      <w:r>
        <w:t>unnd</w:t>
      </w:r>
      <w:proofErr w:type="spellEnd"/>
      <w:r>
        <w:t xml:space="preserve"> vermag / sondern </w:t>
      </w:r>
      <w:proofErr w:type="spellStart"/>
      <w:r>
        <w:t>wirckt</w:t>
      </w:r>
      <w:proofErr w:type="spellEnd"/>
      <w:r>
        <w:t xml:space="preserve"> auch in uns durch Christ geist soviel / das wir unser </w:t>
      </w:r>
      <w:proofErr w:type="spellStart"/>
      <w:r>
        <w:t>lebenlang</w:t>
      </w:r>
      <w:proofErr w:type="spellEnd"/>
      <w:r>
        <w:t xml:space="preserve"> / mit den </w:t>
      </w:r>
      <w:proofErr w:type="spellStart"/>
      <w:r>
        <w:t>zehen</w:t>
      </w:r>
      <w:proofErr w:type="spellEnd"/>
      <w:r>
        <w:t xml:space="preserve"> </w:t>
      </w:r>
      <w:proofErr w:type="spellStart"/>
      <w:r>
        <w:t>gepotten</w:t>
      </w:r>
      <w:proofErr w:type="spellEnd"/>
      <w:r>
        <w:t xml:space="preserve"> / </w:t>
      </w:r>
      <w:proofErr w:type="spellStart"/>
      <w:r>
        <w:t>williglich</w:t>
      </w:r>
      <w:proofErr w:type="spellEnd"/>
      <w:r>
        <w:t xml:space="preserve"> / unsern sinn </w:t>
      </w:r>
      <w:proofErr w:type="spellStart"/>
      <w:r>
        <w:t>toedten</w:t>
      </w:r>
      <w:proofErr w:type="spellEnd"/>
      <w:r>
        <w:t xml:space="preserve"> / </w:t>
      </w:r>
      <w:proofErr w:type="spellStart"/>
      <w:r>
        <w:t>unn</w:t>
      </w:r>
      <w:proofErr w:type="spellEnd"/>
      <w:r>
        <w:t xml:space="preserve"> also geistlich mit Christo sterben / wen wir aber durch </w:t>
      </w:r>
      <w:proofErr w:type="spellStart"/>
      <w:r>
        <w:t>geprechligkeyt</w:t>
      </w:r>
      <w:proofErr w:type="spellEnd"/>
      <w:r>
        <w:t xml:space="preserve"> die </w:t>
      </w:r>
      <w:proofErr w:type="spellStart"/>
      <w:r>
        <w:t>zehen</w:t>
      </w:r>
      <w:proofErr w:type="spellEnd"/>
      <w:r>
        <w:t xml:space="preserve"> </w:t>
      </w:r>
      <w:proofErr w:type="spellStart"/>
      <w:r>
        <w:t>gepotte</w:t>
      </w:r>
      <w:proofErr w:type="spellEnd"/>
      <w:r>
        <w:t xml:space="preserve"> </w:t>
      </w:r>
      <w:proofErr w:type="spellStart"/>
      <w:r>
        <w:t>ubertretten</w:t>
      </w:r>
      <w:proofErr w:type="spellEnd"/>
      <w:r>
        <w:t xml:space="preserve"> / dass wir fest </w:t>
      </w:r>
      <w:proofErr w:type="spellStart"/>
      <w:r>
        <w:t>glewbenn</w:t>
      </w:r>
      <w:proofErr w:type="spellEnd"/>
      <w:r>
        <w:t xml:space="preserve"> / </w:t>
      </w:r>
      <w:proofErr w:type="spellStart"/>
      <w:r>
        <w:t>weyl</w:t>
      </w:r>
      <w:proofErr w:type="spellEnd"/>
      <w:r>
        <w:t xml:space="preserve"> Christus </w:t>
      </w:r>
      <w:proofErr w:type="spellStart"/>
      <w:r>
        <w:t>umb</w:t>
      </w:r>
      <w:proofErr w:type="spellEnd"/>
      <w:r>
        <w:t xml:space="preserve"> unser </w:t>
      </w:r>
      <w:proofErr w:type="spellStart"/>
      <w:r>
        <w:t>suend</w:t>
      </w:r>
      <w:proofErr w:type="spellEnd"/>
      <w:r>
        <w:t xml:space="preserve"> willen dahin geben und </w:t>
      </w:r>
      <w:proofErr w:type="spellStart"/>
      <w:r>
        <w:t>umb</w:t>
      </w:r>
      <w:proofErr w:type="spellEnd"/>
      <w:r>
        <w:t xml:space="preserve"> unser </w:t>
      </w:r>
      <w:proofErr w:type="spellStart"/>
      <w:r>
        <w:t>gerechtigkeit</w:t>
      </w:r>
      <w:proofErr w:type="spellEnd"/>
      <w:r>
        <w:t xml:space="preserve"> willen </w:t>
      </w:r>
      <w:proofErr w:type="spellStart"/>
      <w:r>
        <w:t>aufferweckt</w:t>
      </w:r>
      <w:proofErr w:type="spellEnd"/>
      <w:r>
        <w:t xml:space="preserve"> ist / das uns die </w:t>
      </w:r>
      <w:proofErr w:type="spellStart"/>
      <w:r>
        <w:t>zehen</w:t>
      </w:r>
      <w:proofErr w:type="spellEnd"/>
      <w:r>
        <w:t xml:space="preserve"> </w:t>
      </w:r>
      <w:proofErr w:type="spellStart"/>
      <w:r>
        <w:t>gepotte</w:t>
      </w:r>
      <w:proofErr w:type="spellEnd"/>
      <w:r>
        <w:t xml:space="preserve"> nimmer mehr verdammen </w:t>
      </w:r>
      <w:proofErr w:type="spellStart"/>
      <w:r>
        <w:t>koennen</w:t>
      </w:r>
      <w:proofErr w:type="spellEnd"/>
      <w:r>
        <w:t xml:space="preserve"> / </w:t>
      </w:r>
      <w:proofErr w:type="spellStart"/>
      <w:r>
        <w:t>unnd</w:t>
      </w:r>
      <w:proofErr w:type="spellEnd"/>
      <w:r>
        <w:t xml:space="preserve"> also geistlich / durch den </w:t>
      </w:r>
      <w:proofErr w:type="spellStart"/>
      <w:r>
        <w:t>glawben</w:t>
      </w:r>
      <w:proofErr w:type="spellEnd"/>
      <w:r>
        <w:t xml:space="preserve"> / mit Christo von todten </w:t>
      </w:r>
      <w:proofErr w:type="spellStart"/>
      <w:r>
        <w:t>aufferstehenn</w:t>
      </w:r>
      <w:proofErr w:type="spellEnd"/>
      <w:r>
        <w:t xml:space="preserve"> / </w:t>
      </w:r>
      <w:proofErr w:type="spellStart"/>
      <w:r>
        <w:t>wilchs</w:t>
      </w:r>
      <w:proofErr w:type="spellEnd"/>
      <w:r>
        <w:t xml:space="preserve"> geistlich sterben </w:t>
      </w:r>
      <w:proofErr w:type="spellStart"/>
      <w:r>
        <w:t>unn</w:t>
      </w:r>
      <w:proofErr w:type="spellEnd"/>
      <w:r>
        <w:t xml:space="preserve"> </w:t>
      </w:r>
      <w:proofErr w:type="spellStart"/>
      <w:r>
        <w:t>aufferstehen</w:t>
      </w:r>
      <w:proofErr w:type="spellEnd"/>
      <w:r>
        <w:t xml:space="preserve"> / ist zwar durch die </w:t>
      </w:r>
      <w:proofErr w:type="spellStart"/>
      <w:r>
        <w:t>eusserliche</w:t>
      </w:r>
      <w:proofErr w:type="spellEnd"/>
      <w:r>
        <w:t xml:space="preserve"> </w:t>
      </w:r>
      <w:proofErr w:type="spellStart"/>
      <w:r>
        <w:t>wasser</w:t>
      </w:r>
      <w:proofErr w:type="spellEnd"/>
      <w:r>
        <w:t xml:space="preserve"> </w:t>
      </w:r>
      <w:proofErr w:type="spellStart"/>
      <w:r>
        <w:t>tauffe</w:t>
      </w:r>
      <w:proofErr w:type="spellEnd"/>
      <w:r>
        <w:t xml:space="preserve"> </w:t>
      </w:r>
      <w:proofErr w:type="spellStart"/>
      <w:r>
        <w:t>bedeut</w:t>
      </w:r>
      <w:proofErr w:type="spellEnd"/>
      <w:r>
        <w:t xml:space="preserve"> / wie S. Paulus zeuget da ehr spricht / </w:t>
      </w:r>
      <w:proofErr w:type="spellStart"/>
      <w:r>
        <w:t>Rho</w:t>
      </w:r>
      <w:proofErr w:type="spellEnd"/>
      <w:r>
        <w:t xml:space="preserve">. 6. Wisset ihr nicht / das alle die wir in </w:t>
      </w:r>
      <w:proofErr w:type="spellStart"/>
      <w:r>
        <w:t>Jhesum</w:t>
      </w:r>
      <w:proofErr w:type="spellEnd"/>
      <w:r>
        <w:t xml:space="preserve"> Christ </w:t>
      </w:r>
      <w:proofErr w:type="spellStart"/>
      <w:r>
        <w:t>tauffet</w:t>
      </w:r>
      <w:proofErr w:type="spellEnd"/>
      <w:r>
        <w:t xml:space="preserve"> sind / die sind in </w:t>
      </w:r>
      <w:proofErr w:type="spellStart"/>
      <w:r>
        <w:t>seynen</w:t>
      </w:r>
      <w:proofErr w:type="spellEnd"/>
      <w:r>
        <w:t xml:space="preserve"> todt </w:t>
      </w:r>
      <w:proofErr w:type="spellStart"/>
      <w:r>
        <w:t>getaufft</w:t>
      </w:r>
      <w:proofErr w:type="spellEnd"/>
      <w:r>
        <w:t xml:space="preserve">? so sind wir </w:t>
      </w:r>
      <w:proofErr w:type="spellStart"/>
      <w:r>
        <w:t>ye</w:t>
      </w:r>
      <w:proofErr w:type="spellEnd"/>
      <w:r>
        <w:t xml:space="preserve"> mit ihm </w:t>
      </w:r>
      <w:proofErr w:type="spellStart"/>
      <w:r>
        <w:t>begrabenn</w:t>
      </w:r>
      <w:proofErr w:type="spellEnd"/>
      <w:r>
        <w:t xml:space="preserve"> durch die </w:t>
      </w:r>
      <w:proofErr w:type="spellStart"/>
      <w:r>
        <w:t>tauffe</w:t>
      </w:r>
      <w:proofErr w:type="spellEnd"/>
      <w:r>
        <w:t xml:space="preserve"> in den todt / </w:t>
      </w:r>
      <w:proofErr w:type="spellStart"/>
      <w:r>
        <w:t>auff</w:t>
      </w:r>
      <w:proofErr w:type="spellEnd"/>
      <w:r>
        <w:t xml:space="preserve"> das gleich wie Christus </w:t>
      </w:r>
      <w:proofErr w:type="spellStart"/>
      <w:r>
        <w:t>aufferwecktt</w:t>
      </w:r>
      <w:proofErr w:type="spellEnd"/>
      <w:r>
        <w:t xml:space="preserve"> ist von </w:t>
      </w:r>
      <w:proofErr w:type="spellStart"/>
      <w:r>
        <w:t>todtenn</w:t>
      </w:r>
      <w:proofErr w:type="spellEnd"/>
      <w:r>
        <w:t xml:space="preserve"> / durch die </w:t>
      </w:r>
      <w:proofErr w:type="spellStart"/>
      <w:r>
        <w:t>heiligkeit</w:t>
      </w:r>
      <w:proofErr w:type="spellEnd"/>
      <w:r>
        <w:t xml:space="preserve"> des </w:t>
      </w:r>
      <w:proofErr w:type="spellStart"/>
      <w:r>
        <w:t>vaters</w:t>
      </w:r>
      <w:proofErr w:type="spellEnd"/>
      <w:r>
        <w:t xml:space="preserve"> / also </w:t>
      </w:r>
      <w:proofErr w:type="spellStart"/>
      <w:r>
        <w:t>soellen</w:t>
      </w:r>
      <w:proofErr w:type="spellEnd"/>
      <w:r>
        <w:t xml:space="preserve"> auch wir in einem </w:t>
      </w:r>
      <w:proofErr w:type="spellStart"/>
      <w:r>
        <w:t>newen</w:t>
      </w:r>
      <w:proofErr w:type="spellEnd"/>
      <w:r>
        <w:t xml:space="preserve"> leben wandeln. </w:t>
      </w:r>
    </w:p>
    <w:p w14:paraId="798C4FC3" w14:textId="77777777" w:rsidR="007245B2" w:rsidRDefault="007245B2" w:rsidP="007245B2">
      <w:pPr>
        <w:pStyle w:val="StandardWeb"/>
      </w:pPr>
      <w:r>
        <w:t xml:space="preserve">Das </w:t>
      </w:r>
      <w:proofErr w:type="spellStart"/>
      <w:r>
        <w:t>Sacrament</w:t>
      </w:r>
      <w:proofErr w:type="spellEnd"/>
      <w:r>
        <w:t xml:space="preserve"> aber des </w:t>
      </w:r>
      <w:proofErr w:type="spellStart"/>
      <w:r>
        <w:t>altars</w:t>
      </w:r>
      <w:proofErr w:type="spellEnd"/>
      <w:r>
        <w:t xml:space="preserve"> / ist der </w:t>
      </w:r>
      <w:proofErr w:type="spellStart"/>
      <w:r>
        <w:t>whare</w:t>
      </w:r>
      <w:proofErr w:type="spellEnd"/>
      <w:r>
        <w:t xml:space="preserve"> leib und das </w:t>
      </w:r>
      <w:proofErr w:type="spellStart"/>
      <w:r>
        <w:t>whare</w:t>
      </w:r>
      <w:proofErr w:type="spellEnd"/>
      <w:r>
        <w:t xml:space="preserve"> </w:t>
      </w:r>
      <w:proofErr w:type="spellStart"/>
      <w:r>
        <w:t>blut</w:t>
      </w:r>
      <w:proofErr w:type="spellEnd"/>
      <w:r>
        <w:t xml:space="preserve"> unsers Herrn </w:t>
      </w:r>
      <w:proofErr w:type="spellStart"/>
      <w:r>
        <w:t>Jhesu</w:t>
      </w:r>
      <w:proofErr w:type="spellEnd"/>
      <w:r>
        <w:t xml:space="preserve"> Christi / </w:t>
      </w:r>
      <w:proofErr w:type="spellStart"/>
      <w:r>
        <w:t>verporgen</w:t>
      </w:r>
      <w:proofErr w:type="spellEnd"/>
      <w:r>
        <w:t xml:space="preserve"> </w:t>
      </w:r>
      <w:proofErr w:type="spellStart"/>
      <w:r>
        <w:t>untherm</w:t>
      </w:r>
      <w:proofErr w:type="spellEnd"/>
      <w:r>
        <w:t xml:space="preserve"> </w:t>
      </w:r>
      <w:proofErr w:type="spellStart"/>
      <w:r>
        <w:t>brod</w:t>
      </w:r>
      <w:proofErr w:type="spellEnd"/>
      <w:r>
        <w:t xml:space="preserve"> </w:t>
      </w:r>
      <w:proofErr w:type="spellStart"/>
      <w:r>
        <w:t>unnd</w:t>
      </w:r>
      <w:proofErr w:type="spellEnd"/>
      <w:r>
        <w:t xml:space="preserve"> wein / so in Gottes </w:t>
      </w:r>
      <w:proofErr w:type="spellStart"/>
      <w:r>
        <w:t>wordt</w:t>
      </w:r>
      <w:proofErr w:type="spellEnd"/>
      <w:r>
        <w:t xml:space="preserve"> </w:t>
      </w:r>
      <w:proofErr w:type="spellStart"/>
      <w:r>
        <w:t>gefasset</w:t>
      </w:r>
      <w:proofErr w:type="spellEnd"/>
      <w:r>
        <w:t xml:space="preserve"> ist / da durch allen denen / so es im </w:t>
      </w:r>
      <w:proofErr w:type="spellStart"/>
      <w:r>
        <w:t>glawben</w:t>
      </w:r>
      <w:proofErr w:type="spellEnd"/>
      <w:r>
        <w:t xml:space="preserve"> essen und </w:t>
      </w:r>
      <w:proofErr w:type="spellStart"/>
      <w:r>
        <w:t>trincken</w:t>
      </w:r>
      <w:proofErr w:type="spellEnd"/>
      <w:r>
        <w:t xml:space="preserve"> / alle </w:t>
      </w:r>
      <w:proofErr w:type="spellStart"/>
      <w:r>
        <w:t>suend</w:t>
      </w:r>
      <w:proofErr w:type="spellEnd"/>
      <w:r>
        <w:t xml:space="preserve"> vergeben / und das ewige leben gegeben wird. </w:t>
      </w:r>
    </w:p>
    <w:p w14:paraId="16DCF4E3" w14:textId="77777777" w:rsidR="007245B2" w:rsidRDefault="007245B2" w:rsidP="007245B2">
      <w:pPr>
        <w:pStyle w:val="StandardWeb"/>
      </w:pPr>
      <w:proofErr w:type="spellStart"/>
      <w:r>
        <w:t>Sprichstu</w:t>
      </w:r>
      <w:proofErr w:type="spellEnd"/>
      <w:r>
        <w:t xml:space="preserve"> / wie gehet das zu? so </w:t>
      </w:r>
      <w:proofErr w:type="spellStart"/>
      <w:r>
        <w:t>gehets</w:t>
      </w:r>
      <w:proofErr w:type="spellEnd"/>
      <w:r>
        <w:t xml:space="preserve"> zu / wen du das </w:t>
      </w:r>
      <w:proofErr w:type="spellStart"/>
      <w:r>
        <w:t>wordt</w:t>
      </w:r>
      <w:proofErr w:type="spellEnd"/>
      <w:r>
        <w:t xml:space="preserve"> </w:t>
      </w:r>
      <w:proofErr w:type="spellStart"/>
      <w:r>
        <w:t>glewbest</w:t>
      </w:r>
      <w:proofErr w:type="spellEnd"/>
      <w:r>
        <w:t xml:space="preserve"> / darein das </w:t>
      </w:r>
      <w:proofErr w:type="spellStart"/>
      <w:r>
        <w:t>brod</w:t>
      </w:r>
      <w:proofErr w:type="spellEnd"/>
      <w:r>
        <w:t xml:space="preserve"> und der wein </w:t>
      </w:r>
      <w:proofErr w:type="spellStart"/>
      <w:r>
        <w:t>gefasset</w:t>
      </w:r>
      <w:proofErr w:type="spellEnd"/>
      <w:r>
        <w:t xml:space="preserve"> ist / so </w:t>
      </w:r>
      <w:proofErr w:type="spellStart"/>
      <w:r>
        <w:t>wirckt</w:t>
      </w:r>
      <w:proofErr w:type="spellEnd"/>
      <w:r>
        <w:t xml:space="preserve"> </w:t>
      </w:r>
      <w:proofErr w:type="spellStart"/>
      <w:r>
        <w:t>dasselb</w:t>
      </w:r>
      <w:proofErr w:type="spellEnd"/>
      <w:r>
        <w:t xml:space="preserve"> </w:t>
      </w:r>
      <w:proofErr w:type="spellStart"/>
      <w:r>
        <w:t>wordt</w:t>
      </w:r>
      <w:proofErr w:type="spellEnd"/>
      <w:r>
        <w:t xml:space="preserve"> / das Christus </w:t>
      </w:r>
      <w:proofErr w:type="spellStart"/>
      <w:r>
        <w:t>selbs</w:t>
      </w:r>
      <w:proofErr w:type="spellEnd"/>
      <w:r>
        <w:t xml:space="preserve"> ist / in dir / </w:t>
      </w:r>
      <w:proofErr w:type="spellStart"/>
      <w:r>
        <w:t>vergebung</w:t>
      </w:r>
      <w:proofErr w:type="spellEnd"/>
      <w:r>
        <w:t xml:space="preserve"> der </w:t>
      </w:r>
      <w:proofErr w:type="spellStart"/>
      <w:r>
        <w:t>suend</w:t>
      </w:r>
      <w:proofErr w:type="spellEnd"/>
      <w:r>
        <w:t xml:space="preserve"> / </w:t>
      </w:r>
      <w:proofErr w:type="spellStart"/>
      <w:r>
        <w:t>unnd</w:t>
      </w:r>
      <w:proofErr w:type="spellEnd"/>
      <w:r>
        <w:t xml:space="preserve"> ein ewiges leben / gleich wie die Juden in der </w:t>
      </w:r>
      <w:proofErr w:type="spellStart"/>
      <w:r>
        <w:t>wuesten</w:t>
      </w:r>
      <w:proofErr w:type="spellEnd"/>
      <w:r>
        <w:t xml:space="preserve"> / </w:t>
      </w:r>
      <w:proofErr w:type="spellStart"/>
      <w:r>
        <w:t>Nume</w:t>
      </w:r>
      <w:proofErr w:type="spellEnd"/>
      <w:r>
        <w:t xml:space="preserve">. 21. vom bisse der </w:t>
      </w:r>
      <w:proofErr w:type="spellStart"/>
      <w:r>
        <w:t>fewer</w:t>
      </w:r>
      <w:proofErr w:type="spellEnd"/>
      <w:r>
        <w:t xml:space="preserve"> schlangen </w:t>
      </w:r>
      <w:proofErr w:type="spellStart"/>
      <w:r>
        <w:t>geheylet</w:t>
      </w:r>
      <w:proofErr w:type="spellEnd"/>
      <w:r>
        <w:t xml:space="preserve"> wurden / da sie das </w:t>
      </w:r>
      <w:proofErr w:type="spellStart"/>
      <w:r>
        <w:t>wordt</w:t>
      </w:r>
      <w:proofErr w:type="spellEnd"/>
      <w:r>
        <w:t xml:space="preserve"> </w:t>
      </w:r>
      <w:proofErr w:type="spellStart"/>
      <w:r>
        <w:t>glewbten</w:t>
      </w:r>
      <w:proofErr w:type="spellEnd"/>
      <w:r>
        <w:t xml:space="preserve"> / darein die eherne schlangen </w:t>
      </w:r>
      <w:proofErr w:type="spellStart"/>
      <w:r>
        <w:t>gefasset</w:t>
      </w:r>
      <w:proofErr w:type="spellEnd"/>
      <w:r>
        <w:t xml:space="preserve"> </w:t>
      </w:r>
      <w:proofErr w:type="spellStart"/>
      <w:r>
        <w:t>whar</w:t>
      </w:r>
      <w:proofErr w:type="spellEnd"/>
      <w:r>
        <w:t xml:space="preserve">. </w:t>
      </w:r>
    </w:p>
    <w:p w14:paraId="35AB647C" w14:textId="77777777" w:rsidR="007245B2" w:rsidRDefault="007245B2" w:rsidP="007245B2">
      <w:pPr>
        <w:pStyle w:val="StandardWeb"/>
      </w:pPr>
      <w:r>
        <w:t xml:space="preserve">So </w:t>
      </w:r>
      <w:proofErr w:type="spellStart"/>
      <w:r>
        <w:t>glewbe</w:t>
      </w:r>
      <w:proofErr w:type="spellEnd"/>
      <w:r>
        <w:t xml:space="preserve"> ich und bekenne / das uns Christus </w:t>
      </w:r>
      <w:proofErr w:type="spellStart"/>
      <w:r>
        <w:t>Jhesus</w:t>
      </w:r>
      <w:proofErr w:type="spellEnd"/>
      <w:r>
        <w:t xml:space="preserve"> / seinen fronen leib im </w:t>
      </w:r>
      <w:proofErr w:type="spellStart"/>
      <w:r>
        <w:t>brod</w:t>
      </w:r>
      <w:proofErr w:type="spellEnd"/>
      <w:r>
        <w:t xml:space="preserve"> / </w:t>
      </w:r>
      <w:proofErr w:type="spellStart"/>
      <w:r>
        <w:t>unn</w:t>
      </w:r>
      <w:proofErr w:type="spellEnd"/>
      <w:r>
        <w:t xml:space="preserve"> sein </w:t>
      </w:r>
      <w:proofErr w:type="spellStart"/>
      <w:r>
        <w:t>frones</w:t>
      </w:r>
      <w:proofErr w:type="spellEnd"/>
      <w:r>
        <w:t xml:space="preserve"> </w:t>
      </w:r>
      <w:proofErr w:type="spellStart"/>
      <w:r>
        <w:t>blut</w:t>
      </w:r>
      <w:proofErr w:type="spellEnd"/>
      <w:r>
        <w:t xml:space="preserve"> im wein / nicht allein zu einem </w:t>
      </w:r>
      <w:proofErr w:type="spellStart"/>
      <w:r>
        <w:t>gedechtnis</w:t>
      </w:r>
      <w:proofErr w:type="spellEnd"/>
      <w:r>
        <w:t xml:space="preserve"> gebe </w:t>
      </w:r>
      <w:proofErr w:type="spellStart"/>
      <w:r>
        <w:t>dess</w:t>
      </w:r>
      <w:proofErr w:type="spellEnd"/>
      <w:r>
        <w:t xml:space="preserve"> / das </w:t>
      </w:r>
      <w:proofErr w:type="spellStart"/>
      <w:r>
        <w:t>seyn</w:t>
      </w:r>
      <w:proofErr w:type="spellEnd"/>
      <w:r>
        <w:t xml:space="preserve"> </w:t>
      </w:r>
      <w:proofErr w:type="spellStart"/>
      <w:r>
        <w:t>heyliger</w:t>
      </w:r>
      <w:proofErr w:type="spellEnd"/>
      <w:r>
        <w:t xml:space="preserve"> unschuldiger todt / eine einige </w:t>
      </w:r>
      <w:proofErr w:type="spellStart"/>
      <w:r>
        <w:t>gnugthuung</w:t>
      </w:r>
      <w:proofErr w:type="spellEnd"/>
      <w:r>
        <w:t xml:space="preserve"> und ewige </w:t>
      </w:r>
      <w:proofErr w:type="spellStart"/>
      <w:r>
        <w:t>versoenunge</w:t>
      </w:r>
      <w:proofErr w:type="spellEnd"/>
      <w:r>
        <w:t xml:space="preserve"> </w:t>
      </w:r>
      <w:proofErr w:type="spellStart"/>
      <w:r>
        <w:t>sey</w:t>
      </w:r>
      <w:proofErr w:type="spellEnd"/>
      <w:r>
        <w:t xml:space="preserve"> für alle unsere </w:t>
      </w:r>
      <w:proofErr w:type="spellStart"/>
      <w:r>
        <w:t>suende</w:t>
      </w:r>
      <w:proofErr w:type="spellEnd"/>
      <w:r>
        <w:t xml:space="preserve"> / </w:t>
      </w:r>
      <w:proofErr w:type="spellStart"/>
      <w:r>
        <w:t>ia</w:t>
      </w:r>
      <w:proofErr w:type="spellEnd"/>
      <w:r>
        <w:t xml:space="preserve"> ein einiges </w:t>
      </w:r>
      <w:proofErr w:type="spellStart"/>
      <w:r>
        <w:t>gutte</w:t>
      </w:r>
      <w:proofErr w:type="spellEnd"/>
      <w:r>
        <w:t xml:space="preserve"> </w:t>
      </w:r>
      <w:proofErr w:type="spellStart"/>
      <w:r>
        <w:t>werck</w:t>
      </w:r>
      <w:proofErr w:type="spellEnd"/>
      <w:r>
        <w:t xml:space="preserve"> / da durch alle </w:t>
      </w:r>
      <w:proofErr w:type="spellStart"/>
      <w:r>
        <w:t>heyligen</w:t>
      </w:r>
      <w:proofErr w:type="spellEnd"/>
      <w:r>
        <w:t xml:space="preserve"> die </w:t>
      </w:r>
      <w:proofErr w:type="spellStart"/>
      <w:r>
        <w:t>zehen</w:t>
      </w:r>
      <w:proofErr w:type="spellEnd"/>
      <w:r>
        <w:t xml:space="preserve"> </w:t>
      </w:r>
      <w:proofErr w:type="spellStart"/>
      <w:r>
        <w:t>gepotte</w:t>
      </w:r>
      <w:proofErr w:type="spellEnd"/>
      <w:r>
        <w:t xml:space="preserve"> </w:t>
      </w:r>
      <w:proofErr w:type="spellStart"/>
      <w:r>
        <w:t>erfuellen</w:t>
      </w:r>
      <w:proofErr w:type="spellEnd"/>
      <w:r>
        <w:t xml:space="preserve"> / </w:t>
      </w:r>
      <w:proofErr w:type="spellStart"/>
      <w:r>
        <w:t>unnd</w:t>
      </w:r>
      <w:proofErr w:type="spellEnd"/>
      <w:r>
        <w:t xml:space="preserve"> Gottes </w:t>
      </w:r>
      <w:proofErr w:type="spellStart"/>
      <w:r>
        <w:t>hulde</w:t>
      </w:r>
      <w:proofErr w:type="spellEnd"/>
      <w:r>
        <w:t xml:space="preserve"> </w:t>
      </w:r>
      <w:proofErr w:type="spellStart"/>
      <w:r>
        <w:t>erwerbenn</w:t>
      </w:r>
      <w:proofErr w:type="spellEnd"/>
      <w:r>
        <w:t xml:space="preserve"> / sondern auch das wir dadurch / im </w:t>
      </w:r>
      <w:proofErr w:type="spellStart"/>
      <w:r>
        <w:t>glawben</w:t>
      </w:r>
      <w:proofErr w:type="spellEnd"/>
      <w:r>
        <w:t xml:space="preserve"> / aller </w:t>
      </w:r>
      <w:proofErr w:type="spellStart"/>
      <w:r>
        <w:t>suend</w:t>
      </w:r>
      <w:proofErr w:type="spellEnd"/>
      <w:r>
        <w:t xml:space="preserve"> </w:t>
      </w:r>
      <w:proofErr w:type="spellStart"/>
      <w:r>
        <w:t>loß</w:t>
      </w:r>
      <w:proofErr w:type="spellEnd"/>
      <w:r>
        <w:t xml:space="preserve"> / </w:t>
      </w:r>
      <w:proofErr w:type="spellStart"/>
      <w:r>
        <w:t>unnd</w:t>
      </w:r>
      <w:proofErr w:type="spellEnd"/>
      <w:r>
        <w:t xml:space="preserve"> beide ahn leib </w:t>
      </w:r>
      <w:proofErr w:type="spellStart"/>
      <w:r>
        <w:t>unnd</w:t>
      </w:r>
      <w:proofErr w:type="spellEnd"/>
      <w:r>
        <w:t xml:space="preserve"> </w:t>
      </w:r>
      <w:proofErr w:type="spellStart"/>
      <w:r>
        <w:t>sehele</w:t>
      </w:r>
      <w:proofErr w:type="spellEnd"/>
      <w:r>
        <w:t xml:space="preserve"> unsterblich </w:t>
      </w:r>
      <w:proofErr w:type="spellStart"/>
      <w:r>
        <w:t>werdenn</w:t>
      </w:r>
      <w:proofErr w:type="spellEnd"/>
      <w:r>
        <w:t xml:space="preserve">. </w:t>
      </w:r>
    </w:p>
    <w:p w14:paraId="0B3AAF7C" w14:textId="77777777" w:rsidR="007245B2" w:rsidRDefault="007245B2" w:rsidP="007245B2">
      <w:pPr>
        <w:pStyle w:val="StandardWeb"/>
      </w:pPr>
      <w:r>
        <w:t xml:space="preserve">Denn </w:t>
      </w:r>
      <w:proofErr w:type="spellStart"/>
      <w:r>
        <w:t>who</w:t>
      </w:r>
      <w:proofErr w:type="spellEnd"/>
      <w:r>
        <w:t xml:space="preserve"> Gotts </w:t>
      </w:r>
      <w:proofErr w:type="spellStart"/>
      <w:r>
        <w:t>wordt</w:t>
      </w:r>
      <w:proofErr w:type="spellEnd"/>
      <w:r>
        <w:t xml:space="preserve"> / </w:t>
      </w:r>
      <w:proofErr w:type="spellStart"/>
      <w:r>
        <w:t>glawb</w:t>
      </w:r>
      <w:proofErr w:type="spellEnd"/>
      <w:r>
        <w:t xml:space="preserve"> / </w:t>
      </w:r>
      <w:proofErr w:type="spellStart"/>
      <w:r>
        <w:t>unnd</w:t>
      </w:r>
      <w:proofErr w:type="spellEnd"/>
      <w:r>
        <w:t xml:space="preserve"> </w:t>
      </w:r>
      <w:proofErr w:type="spellStart"/>
      <w:r>
        <w:t>vergebung</w:t>
      </w:r>
      <w:proofErr w:type="spellEnd"/>
      <w:r>
        <w:t xml:space="preserve"> der </w:t>
      </w:r>
      <w:proofErr w:type="spellStart"/>
      <w:r>
        <w:t>suend</w:t>
      </w:r>
      <w:proofErr w:type="spellEnd"/>
      <w:r>
        <w:t xml:space="preserve"> ist / ist da nicht auch / Gott und der </w:t>
      </w:r>
      <w:proofErr w:type="spellStart"/>
      <w:r>
        <w:t>heylig</w:t>
      </w:r>
      <w:proofErr w:type="spellEnd"/>
      <w:r>
        <w:t xml:space="preserve"> Geist </w:t>
      </w:r>
      <w:proofErr w:type="spellStart"/>
      <w:r>
        <w:t>selbs</w:t>
      </w:r>
      <w:proofErr w:type="spellEnd"/>
      <w:r>
        <w:t xml:space="preserve"> / </w:t>
      </w:r>
      <w:proofErr w:type="spellStart"/>
      <w:r>
        <w:t>unn</w:t>
      </w:r>
      <w:proofErr w:type="spellEnd"/>
      <w:r>
        <w:t xml:space="preserve"> ein ewiges leben? Nach dem aber </w:t>
      </w:r>
      <w:proofErr w:type="spellStart"/>
      <w:r>
        <w:t>Jhesus</w:t>
      </w:r>
      <w:proofErr w:type="spellEnd"/>
      <w:r>
        <w:t xml:space="preserve"> Christus von todten </w:t>
      </w:r>
      <w:proofErr w:type="spellStart"/>
      <w:r>
        <w:t>aufferstanden</w:t>
      </w:r>
      <w:proofErr w:type="spellEnd"/>
      <w:r>
        <w:t xml:space="preserve"> </w:t>
      </w:r>
      <w:proofErr w:type="spellStart"/>
      <w:r>
        <w:t>whar</w:t>
      </w:r>
      <w:proofErr w:type="spellEnd"/>
      <w:r>
        <w:t xml:space="preserve"> / </w:t>
      </w:r>
      <w:proofErr w:type="spellStart"/>
      <w:r>
        <w:t>unnd</w:t>
      </w:r>
      <w:proofErr w:type="spellEnd"/>
      <w:r>
        <w:t xml:space="preserve"> alles was ehr </w:t>
      </w:r>
      <w:proofErr w:type="spellStart"/>
      <w:r>
        <w:t>geleret</w:t>
      </w:r>
      <w:proofErr w:type="spellEnd"/>
      <w:r>
        <w:t xml:space="preserve"> / zu thun </w:t>
      </w:r>
      <w:proofErr w:type="spellStart"/>
      <w:r>
        <w:t>unnd</w:t>
      </w:r>
      <w:proofErr w:type="spellEnd"/>
      <w:r>
        <w:t xml:space="preserve"> lehren </w:t>
      </w:r>
      <w:proofErr w:type="spellStart"/>
      <w:r>
        <w:t>befolhen</w:t>
      </w:r>
      <w:proofErr w:type="spellEnd"/>
      <w:r>
        <w:t xml:space="preserve"> hatte / </w:t>
      </w:r>
      <w:proofErr w:type="spellStart"/>
      <w:r>
        <w:t>fure</w:t>
      </w:r>
      <w:proofErr w:type="spellEnd"/>
      <w:r>
        <w:t xml:space="preserve"> ehr in unserm </w:t>
      </w:r>
      <w:proofErr w:type="spellStart"/>
      <w:r>
        <w:t>fleisch</w:t>
      </w:r>
      <w:proofErr w:type="spellEnd"/>
      <w:r>
        <w:t xml:space="preserve"> </w:t>
      </w:r>
      <w:proofErr w:type="spellStart"/>
      <w:r>
        <w:t>verkeret</w:t>
      </w:r>
      <w:proofErr w:type="spellEnd"/>
      <w:r>
        <w:t xml:space="preserve"> und unsterblich gehen </w:t>
      </w:r>
      <w:proofErr w:type="spellStart"/>
      <w:r>
        <w:t>himel</w:t>
      </w:r>
      <w:proofErr w:type="spellEnd"/>
      <w:r>
        <w:t xml:space="preserve"> / und ward zur rechten Gottes gesetzt / </w:t>
      </w:r>
      <w:proofErr w:type="spellStart"/>
      <w:r>
        <w:t>auff</w:t>
      </w:r>
      <w:proofErr w:type="spellEnd"/>
      <w:r>
        <w:t xml:space="preserve"> das ehr uns zu </w:t>
      </w:r>
      <w:proofErr w:type="spellStart"/>
      <w:r>
        <w:t>trost</w:t>
      </w:r>
      <w:proofErr w:type="spellEnd"/>
      <w:r>
        <w:t xml:space="preserve"> </w:t>
      </w:r>
      <w:proofErr w:type="spellStart"/>
      <w:r>
        <w:t>unnd</w:t>
      </w:r>
      <w:proofErr w:type="spellEnd"/>
      <w:r>
        <w:t xml:space="preserve"> </w:t>
      </w:r>
      <w:proofErr w:type="spellStart"/>
      <w:r>
        <w:t>huelffe</w:t>
      </w:r>
      <w:proofErr w:type="spellEnd"/>
      <w:r>
        <w:t xml:space="preserve"> / </w:t>
      </w:r>
      <w:proofErr w:type="spellStart"/>
      <w:r>
        <w:t>uber</w:t>
      </w:r>
      <w:proofErr w:type="spellEnd"/>
      <w:r>
        <w:t xml:space="preserve"> alle </w:t>
      </w:r>
      <w:proofErr w:type="spellStart"/>
      <w:r>
        <w:t>creature</w:t>
      </w:r>
      <w:proofErr w:type="spellEnd"/>
      <w:r>
        <w:t xml:space="preserve"> </w:t>
      </w:r>
      <w:proofErr w:type="spellStart"/>
      <w:r>
        <w:t>huersche</w:t>
      </w:r>
      <w:proofErr w:type="spellEnd"/>
      <w:r>
        <w:t xml:space="preserve"> / biss an </w:t>
      </w:r>
      <w:proofErr w:type="spellStart"/>
      <w:r>
        <w:t>Juengsten</w:t>
      </w:r>
      <w:proofErr w:type="spellEnd"/>
      <w:r>
        <w:t xml:space="preserve"> tag. </w:t>
      </w:r>
    </w:p>
    <w:p w14:paraId="656AD1A1" w14:textId="77777777" w:rsidR="007245B2" w:rsidRDefault="007245B2" w:rsidP="007245B2">
      <w:pPr>
        <w:pStyle w:val="StandardWeb"/>
      </w:pPr>
      <w:r>
        <w:t xml:space="preserve">Die rechte Gottes aber da Christus sitzt / ist hie nichts anders / den </w:t>
      </w:r>
      <w:proofErr w:type="spellStart"/>
      <w:r>
        <w:t>Jhesus</w:t>
      </w:r>
      <w:proofErr w:type="spellEnd"/>
      <w:r>
        <w:t xml:space="preserve"> Christus </w:t>
      </w:r>
      <w:proofErr w:type="spellStart"/>
      <w:r>
        <w:t>selbs</w:t>
      </w:r>
      <w:proofErr w:type="spellEnd"/>
      <w:r>
        <w:t xml:space="preserve"> / in dem alle </w:t>
      </w:r>
      <w:proofErr w:type="spellStart"/>
      <w:r>
        <w:t>fuelle</w:t>
      </w:r>
      <w:proofErr w:type="spellEnd"/>
      <w:r>
        <w:t xml:space="preserve"> der </w:t>
      </w:r>
      <w:proofErr w:type="spellStart"/>
      <w:r>
        <w:t>Gotheyt</w:t>
      </w:r>
      <w:proofErr w:type="spellEnd"/>
      <w:r>
        <w:t xml:space="preserve"> </w:t>
      </w:r>
      <w:proofErr w:type="spellStart"/>
      <w:r>
        <w:t>leiplich</w:t>
      </w:r>
      <w:proofErr w:type="spellEnd"/>
      <w:r>
        <w:t xml:space="preserve"> </w:t>
      </w:r>
      <w:proofErr w:type="spellStart"/>
      <w:r>
        <w:t>wonet</w:t>
      </w:r>
      <w:proofErr w:type="spellEnd"/>
      <w:r>
        <w:t xml:space="preserve"> / und der </w:t>
      </w:r>
      <w:proofErr w:type="spellStart"/>
      <w:r>
        <w:t>darumb</w:t>
      </w:r>
      <w:proofErr w:type="spellEnd"/>
      <w:r>
        <w:t xml:space="preserve"> an allen </w:t>
      </w:r>
      <w:proofErr w:type="spellStart"/>
      <w:r>
        <w:t>ortthen</w:t>
      </w:r>
      <w:proofErr w:type="spellEnd"/>
      <w:r>
        <w:t xml:space="preserve"> </w:t>
      </w:r>
      <w:proofErr w:type="spellStart"/>
      <w:r>
        <w:t>gegenwerttig</w:t>
      </w:r>
      <w:proofErr w:type="spellEnd"/>
      <w:r>
        <w:t xml:space="preserve"> barmherzig </w:t>
      </w:r>
      <w:proofErr w:type="spellStart"/>
      <w:r>
        <w:t>unnd</w:t>
      </w:r>
      <w:proofErr w:type="spellEnd"/>
      <w:r>
        <w:t xml:space="preserve"> </w:t>
      </w:r>
      <w:proofErr w:type="spellStart"/>
      <w:r>
        <w:t>almechtig</w:t>
      </w:r>
      <w:proofErr w:type="spellEnd"/>
      <w:r>
        <w:t xml:space="preserve"> ist / das ehr uns arme </w:t>
      </w:r>
      <w:proofErr w:type="spellStart"/>
      <w:r>
        <w:t>suender</w:t>
      </w:r>
      <w:proofErr w:type="spellEnd"/>
      <w:r>
        <w:t xml:space="preserve"> / mit Gottes geist / von allem </w:t>
      </w:r>
      <w:proofErr w:type="spellStart"/>
      <w:r>
        <w:t>ubel</w:t>
      </w:r>
      <w:proofErr w:type="spellEnd"/>
      <w:r>
        <w:t xml:space="preserve"> errette / </w:t>
      </w:r>
      <w:proofErr w:type="spellStart"/>
      <w:r>
        <w:t>unnd</w:t>
      </w:r>
      <w:proofErr w:type="spellEnd"/>
      <w:r>
        <w:t xml:space="preserve"> alles </w:t>
      </w:r>
      <w:proofErr w:type="spellStart"/>
      <w:r>
        <w:t>gutte</w:t>
      </w:r>
      <w:proofErr w:type="spellEnd"/>
      <w:r>
        <w:t xml:space="preserve"> </w:t>
      </w:r>
      <w:proofErr w:type="spellStart"/>
      <w:r>
        <w:t>schencke</w:t>
      </w:r>
      <w:proofErr w:type="spellEnd"/>
      <w:r>
        <w:t xml:space="preserve"> ewiglich / wie S. Paulus auch die rechte Gottes beschreibet da ehr spricht / </w:t>
      </w:r>
      <w:proofErr w:type="spellStart"/>
      <w:r>
        <w:t>Ephe</w:t>
      </w:r>
      <w:proofErr w:type="spellEnd"/>
      <w:r>
        <w:t xml:space="preserve">. 4. Der </w:t>
      </w:r>
      <w:proofErr w:type="spellStart"/>
      <w:r>
        <w:t>hinuntter</w:t>
      </w:r>
      <w:proofErr w:type="spellEnd"/>
      <w:r>
        <w:t xml:space="preserve"> ist </w:t>
      </w:r>
      <w:proofErr w:type="spellStart"/>
      <w:r>
        <w:t>gefaren</w:t>
      </w:r>
      <w:proofErr w:type="spellEnd"/>
      <w:r>
        <w:t xml:space="preserve"> in den untersten </w:t>
      </w:r>
      <w:proofErr w:type="spellStart"/>
      <w:r>
        <w:t>orth</w:t>
      </w:r>
      <w:proofErr w:type="spellEnd"/>
      <w:r>
        <w:t xml:space="preserve"> der erden / eben </w:t>
      </w:r>
      <w:proofErr w:type="spellStart"/>
      <w:r>
        <w:t>derselb</w:t>
      </w:r>
      <w:proofErr w:type="spellEnd"/>
      <w:r>
        <w:t xml:space="preserve"> ist </w:t>
      </w:r>
      <w:proofErr w:type="spellStart"/>
      <w:r>
        <w:t>gefaren</w:t>
      </w:r>
      <w:proofErr w:type="spellEnd"/>
      <w:r>
        <w:t xml:space="preserve"> </w:t>
      </w:r>
      <w:proofErr w:type="spellStart"/>
      <w:r>
        <w:t>uber</w:t>
      </w:r>
      <w:proofErr w:type="spellEnd"/>
      <w:r>
        <w:t xml:space="preserve"> alle </w:t>
      </w:r>
      <w:proofErr w:type="spellStart"/>
      <w:r>
        <w:t>himel</w:t>
      </w:r>
      <w:proofErr w:type="spellEnd"/>
      <w:r>
        <w:t xml:space="preserve"> / </w:t>
      </w:r>
      <w:proofErr w:type="spellStart"/>
      <w:r>
        <w:t>auff</w:t>
      </w:r>
      <w:proofErr w:type="spellEnd"/>
      <w:r>
        <w:t xml:space="preserve"> das ehr alles </w:t>
      </w:r>
      <w:proofErr w:type="spellStart"/>
      <w:r>
        <w:t>erfuelle</w:t>
      </w:r>
      <w:proofErr w:type="spellEnd"/>
      <w:r>
        <w:t xml:space="preserve">. </w:t>
      </w:r>
    </w:p>
    <w:p w14:paraId="4DF9066C" w14:textId="77777777" w:rsidR="007245B2" w:rsidRDefault="007245B2" w:rsidP="007245B2">
      <w:pPr>
        <w:pStyle w:val="StandardWeb"/>
      </w:pPr>
      <w:r>
        <w:t xml:space="preserve">So </w:t>
      </w:r>
      <w:proofErr w:type="spellStart"/>
      <w:r>
        <w:t>where</w:t>
      </w:r>
      <w:proofErr w:type="spellEnd"/>
      <w:r>
        <w:t xml:space="preserve"> </w:t>
      </w:r>
      <w:proofErr w:type="spellStart"/>
      <w:r>
        <w:t>dis</w:t>
      </w:r>
      <w:proofErr w:type="spellEnd"/>
      <w:r>
        <w:t xml:space="preserve"> der </w:t>
      </w:r>
      <w:proofErr w:type="spellStart"/>
      <w:r>
        <w:t>fuernemiste</w:t>
      </w:r>
      <w:proofErr w:type="spellEnd"/>
      <w:r>
        <w:t xml:space="preserve"> nutz der </w:t>
      </w:r>
      <w:proofErr w:type="spellStart"/>
      <w:r>
        <w:t>auffart</w:t>
      </w:r>
      <w:proofErr w:type="spellEnd"/>
      <w:r>
        <w:t xml:space="preserve"> und </w:t>
      </w:r>
      <w:proofErr w:type="spellStart"/>
      <w:r>
        <w:t>hirschafft</w:t>
      </w:r>
      <w:proofErr w:type="spellEnd"/>
      <w:r>
        <w:t xml:space="preserve"> Christi im </w:t>
      </w:r>
      <w:proofErr w:type="spellStart"/>
      <w:r>
        <w:t>himel</w:t>
      </w:r>
      <w:proofErr w:type="spellEnd"/>
      <w:r>
        <w:t xml:space="preserve"> / das ehr </w:t>
      </w:r>
      <w:proofErr w:type="spellStart"/>
      <w:r>
        <w:t>unns</w:t>
      </w:r>
      <w:proofErr w:type="spellEnd"/>
      <w:r>
        <w:t xml:space="preserve"> Gottes geist sendet / durch die Prediget / </w:t>
      </w:r>
      <w:proofErr w:type="spellStart"/>
      <w:r>
        <w:t>unnd</w:t>
      </w:r>
      <w:proofErr w:type="spellEnd"/>
      <w:r>
        <w:t xml:space="preserve"> mit </w:t>
      </w:r>
      <w:proofErr w:type="spellStart"/>
      <w:r>
        <w:t>desselbenn</w:t>
      </w:r>
      <w:proofErr w:type="spellEnd"/>
      <w:r>
        <w:t xml:space="preserve"> gaben regieret / wie auch David von Christo zeuget und spricht / Psalm. 68. Du bist in die </w:t>
      </w:r>
      <w:proofErr w:type="spellStart"/>
      <w:r>
        <w:t>hoehe</w:t>
      </w:r>
      <w:proofErr w:type="spellEnd"/>
      <w:r>
        <w:t xml:space="preserve"> </w:t>
      </w:r>
      <w:proofErr w:type="spellStart"/>
      <w:r>
        <w:t>gefaren</w:t>
      </w:r>
      <w:proofErr w:type="spellEnd"/>
      <w:r>
        <w:t xml:space="preserve"> / und hast das </w:t>
      </w:r>
      <w:proofErr w:type="spellStart"/>
      <w:r>
        <w:t>gefengnis</w:t>
      </w:r>
      <w:proofErr w:type="spellEnd"/>
      <w:r>
        <w:t xml:space="preserve"> gefangen / und gaben </w:t>
      </w:r>
      <w:proofErr w:type="spellStart"/>
      <w:r>
        <w:t>fuer</w:t>
      </w:r>
      <w:proofErr w:type="spellEnd"/>
      <w:r>
        <w:t xml:space="preserve"> die </w:t>
      </w:r>
      <w:proofErr w:type="spellStart"/>
      <w:r>
        <w:t>menschen</w:t>
      </w:r>
      <w:proofErr w:type="spellEnd"/>
      <w:r>
        <w:t xml:space="preserve"> empfangen. </w:t>
      </w:r>
    </w:p>
    <w:p w14:paraId="65783D84" w14:textId="77777777" w:rsidR="007245B2" w:rsidRDefault="007245B2" w:rsidP="007245B2">
      <w:pPr>
        <w:pStyle w:val="StandardWeb"/>
      </w:pPr>
      <w:r>
        <w:t xml:space="preserve">Siehe diese Geist </w:t>
      </w:r>
      <w:proofErr w:type="spellStart"/>
      <w:r>
        <w:t>teylet</w:t>
      </w:r>
      <w:proofErr w:type="spellEnd"/>
      <w:r>
        <w:t xml:space="preserve"> alle Heilige </w:t>
      </w:r>
      <w:proofErr w:type="spellStart"/>
      <w:r>
        <w:t>schriefft</w:t>
      </w:r>
      <w:proofErr w:type="spellEnd"/>
      <w:r>
        <w:t xml:space="preserve"> </w:t>
      </w:r>
      <w:proofErr w:type="spellStart"/>
      <w:r>
        <w:t>inn</w:t>
      </w:r>
      <w:proofErr w:type="spellEnd"/>
      <w:r>
        <w:t xml:space="preserve"> </w:t>
      </w:r>
      <w:proofErr w:type="spellStart"/>
      <w:r>
        <w:t>zwey</w:t>
      </w:r>
      <w:proofErr w:type="spellEnd"/>
      <w:r>
        <w:t xml:space="preserve"> stück / </w:t>
      </w:r>
      <w:proofErr w:type="spellStart"/>
      <w:r>
        <w:t>nemlich</w:t>
      </w:r>
      <w:proofErr w:type="spellEnd"/>
      <w:r>
        <w:t xml:space="preserve"> in </w:t>
      </w:r>
      <w:proofErr w:type="spellStart"/>
      <w:r>
        <w:t>gesetz</w:t>
      </w:r>
      <w:proofErr w:type="spellEnd"/>
      <w:r>
        <w:t xml:space="preserve"> und Evangelion / </w:t>
      </w:r>
      <w:proofErr w:type="spellStart"/>
      <w:r>
        <w:t>unn</w:t>
      </w:r>
      <w:proofErr w:type="spellEnd"/>
      <w:r>
        <w:t xml:space="preserve"> treibet sie allen </w:t>
      </w:r>
      <w:proofErr w:type="spellStart"/>
      <w:r>
        <w:t>erweleten</w:t>
      </w:r>
      <w:proofErr w:type="spellEnd"/>
      <w:r>
        <w:t xml:space="preserve"> / durch die predigt so </w:t>
      </w:r>
      <w:proofErr w:type="spellStart"/>
      <w:r>
        <w:t>tieff</w:t>
      </w:r>
      <w:proofErr w:type="spellEnd"/>
      <w:r>
        <w:t xml:space="preserve"> in </w:t>
      </w:r>
      <w:proofErr w:type="spellStart"/>
      <w:r>
        <w:t>grund</w:t>
      </w:r>
      <w:proofErr w:type="spellEnd"/>
      <w:r>
        <w:t xml:space="preserve"> und </w:t>
      </w:r>
      <w:proofErr w:type="spellStart"/>
      <w:r>
        <w:t>boden</w:t>
      </w:r>
      <w:proofErr w:type="spellEnd"/>
      <w:r>
        <w:t xml:space="preserve"> des herzen hinein / und aus dem </w:t>
      </w:r>
      <w:proofErr w:type="spellStart"/>
      <w:r>
        <w:t>grund</w:t>
      </w:r>
      <w:proofErr w:type="spellEnd"/>
      <w:r>
        <w:t xml:space="preserve"> </w:t>
      </w:r>
      <w:proofErr w:type="spellStart"/>
      <w:r>
        <w:t>unnd</w:t>
      </w:r>
      <w:proofErr w:type="spellEnd"/>
      <w:r>
        <w:t xml:space="preserve"> </w:t>
      </w:r>
      <w:proofErr w:type="spellStart"/>
      <w:r>
        <w:t>boden</w:t>
      </w:r>
      <w:proofErr w:type="spellEnd"/>
      <w:r>
        <w:t xml:space="preserve"> des herzen heraus </w:t>
      </w:r>
      <w:proofErr w:type="spellStart"/>
      <w:r>
        <w:t>inn</w:t>
      </w:r>
      <w:proofErr w:type="spellEnd"/>
      <w:r>
        <w:t xml:space="preserve"> </w:t>
      </w:r>
      <w:proofErr w:type="spellStart"/>
      <w:r>
        <w:t>mund</w:t>
      </w:r>
      <w:proofErr w:type="spellEnd"/>
      <w:r>
        <w:t xml:space="preserve"> </w:t>
      </w:r>
      <w:proofErr w:type="spellStart"/>
      <w:r>
        <w:t>unnd</w:t>
      </w:r>
      <w:proofErr w:type="spellEnd"/>
      <w:r>
        <w:t xml:space="preserve"> alle gliedere so gewaltiglich / das sie keine andere </w:t>
      </w:r>
      <w:proofErr w:type="spellStart"/>
      <w:r>
        <w:t>gerechtigkeit</w:t>
      </w:r>
      <w:proofErr w:type="spellEnd"/>
      <w:r>
        <w:t xml:space="preserve"> erkennen noch bekennen / den </w:t>
      </w:r>
      <w:proofErr w:type="spellStart"/>
      <w:r>
        <w:t>Jhesum</w:t>
      </w:r>
      <w:proofErr w:type="spellEnd"/>
      <w:r>
        <w:t xml:space="preserve"> Christ der zur rechten Gottes sitzt / </w:t>
      </w:r>
      <w:proofErr w:type="spellStart"/>
      <w:r>
        <w:t>unnd</w:t>
      </w:r>
      <w:proofErr w:type="spellEnd"/>
      <w:r>
        <w:t xml:space="preserve"> </w:t>
      </w:r>
      <w:proofErr w:type="spellStart"/>
      <w:r>
        <w:t>keyne</w:t>
      </w:r>
      <w:proofErr w:type="spellEnd"/>
      <w:r>
        <w:t xml:space="preserve"> andere </w:t>
      </w:r>
      <w:proofErr w:type="spellStart"/>
      <w:r>
        <w:t>werck</w:t>
      </w:r>
      <w:proofErr w:type="spellEnd"/>
      <w:r>
        <w:t xml:space="preserve"> thun / den die </w:t>
      </w:r>
      <w:proofErr w:type="spellStart"/>
      <w:r>
        <w:t>gepotten</w:t>
      </w:r>
      <w:proofErr w:type="spellEnd"/>
      <w:r>
        <w:t xml:space="preserve"> sind von Gott / </w:t>
      </w:r>
      <w:proofErr w:type="spellStart"/>
      <w:r>
        <w:t>nemlich</w:t>
      </w:r>
      <w:proofErr w:type="spellEnd"/>
      <w:r>
        <w:t xml:space="preserve"> </w:t>
      </w:r>
      <w:proofErr w:type="spellStart"/>
      <w:r>
        <w:t>werck</w:t>
      </w:r>
      <w:proofErr w:type="spellEnd"/>
      <w:r>
        <w:t xml:space="preserve"> der lieb </w:t>
      </w:r>
      <w:proofErr w:type="spellStart"/>
      <w:r>
        <w:t>gedult</w:t>
      </w:r>
      <w:proofErr w:type="spellEnd"/>
      <w:r>
        <w:t xml:space="preserve"> </w:t>
      </w:r>
      <w:proofErr w:type="spellStart"/>
      <w:r>
        <w:t>unn</w:t>
      </w:r>
      <w:proofErr w:type="spellEnd"/>
      <w:r>
        <w:t xml:space="preserve"> </w:t>
      </w:r>
      <w:proofErr w:type="spellStart"/>
      <w:r>
        <w:t>hoffnung</w:t>
      </w:r>
      <w:proofErr w:type="spellEnd"/>
      <w:r>
        <w:t xml:space="preserve"> / </w:t>
      </w:r>
      <w:proofErr w:type="spellStart"/>
      <w:r>
        <w:t>wilche</w:t>
      </w:r>
      <w:proofErr w:type="spellEnd"/>
      <w:r>
        <w:t xml:space="preserve"> </w:t>
      </w:r>
      <w:proofErr w:type="spellStart"/>
      <w:r>
        <w:t>einigkeit</w:t>
      </w:r>
      <w:proofErr w:type="spellEnd"/>
      <w:r>
        <w:t xml:space="preserve"> </w:t>
      </w:r>
      <w:proofErr w:type="spellStart"/>
      <w:r>
        <w:t>beyde</w:t>
      </w:r>
      <w:proofErr w:type="spellEnd"/>
      <w:r>
        <w:t xml:space="preserve"> der lehre </w:t>
      </w:r>
      <w:proofErr w:type="spellStart"/>
      <w:r>
        <w:t>unnd</w:t>
      </w:r>
      <w:proofErr w:type="spellEnd"/>
      <w:r>
        <w:t xml:space="preserve"> des </w:t>
      </w:r>
      <w:proofErr w:type="spellStart"/>
      <w:r>
        <w:t>lebens</w:t>
      </w:r>
      <w:proofErr w:type="spellEnd"/>
      <w:r>
        <w:t xml:space="preserve"> </w:t>
      </w:r>
      <w:proofErr w:type="spellStart"/>
      <w:r>
        <w:t>inn</w:t>
      </w:r>
      <w:proofErr w:type="spellEnd"/>
      <w:r>
        <w:t xml:space="preserve"> allen Christen / </w:t>
      </w:r>
      <w:proofErr w:type="spellStart"/>
      <w:r>
        <w:t>wirckt</w:t>
      </w:r>
      <w:proofErr w:type="spellEnd"/>
      <w:r>
        <w:t xml:space="preserve"> Gott der </w:t>
      </w:r>
      <w:proofErr w:type="spellStart"/>
      <w:r>
        <w:t>heylig</w:t>
      </w:r>
      <w:proofErr w:type="spellEnd"/>
      <w:r>
        <w:t xml:space="preserve"> Geist </w:t>
      </w:r>
      <w:proofErr w:type="spellStart"/>
      <w:r>
        <w:t>selbs</w:t>
      </w:r>
      <w:proofErr w:type="spellEnd"/>
      <w:r>
        <w:t xml:space="preserve">. </w:t>
      </w:r>
    </w:p>
    <w:p w14:paraId="50DCDA74" w14:textId="77777777" w:rsidR="007245B2" w:rsidRDefault="007245B2" w:rsidP="007245B2">
      <w:pPr>
        <w:pStyle w:val="StandardWeb"/>
      </w:pPr>
      <w:r>
        <w:t xml:space="preserve">Aus diesem </w:t>
      </w:r>
      <w:proofErr w:type="spellStart"/>
      <w:r>
        <w:t>bron</w:t>
      </w:r>
      <w:proofErr w:type="spellEnd"/>
      <w:r>
        <w:t xml:space="preserve"> </w:t>
      </w:r>
      <w:proofErr w:type="spellStart"/>
      <w:r>
        <w:t>fliessen</w:t>
      </w:r>
      <w:proofErr w:type="spellEnd"/>
      <w:r>
        <w:t xml:space="preserve"> zwar die </w:t>
      </w:r>
      <w:proofErr w:type="spellStart"/>
      <w:r>
        <w:t>artickel</w:t>
      </w:r>
      <w:proofErr w:type="spellEnd"/>
      <w:r>
        <w:t xml:space="preserve"> des </w:t>
      </w:r>
      <w:proofErr w:type="spellStart"/>
      <w:r>
        <w:t>glawbens</w:t>
      </w:r>
      <w:proofErr w:type="spellEnd"/>
      <w:r>
        <w:t xml:space="preserve"> die also klingen / Ich </w:t>
      </w:r>
      <w:proofErr w:type="spellStart"/>
      <w:r>
        <w:t>glewbe</w:t>
      </w:r>
      <w:proofErr w:type="spellEnd"/>
      <w:r>
        <w:t xml:space="preserve"> an den heiligen Geist / eine </w:t>
      </w:r>
      <w:proofErr w:type="spellStart"/>
      <w:r>
        <w:t>heylige</w:t>
      </w:r>
      <w:proofErr w:type="spellEnd"/>
      <w:r>
        <w:t xml:space="preserve"> Christliche </w:t>
      </w:r>
      <w:proofErr w:type="spellStart"/>
      <w:r>
        <w:t>kirchen</w:t>
      </w:r>
      <w:proofErr w:type="spellEnd"/>
      <w:r>
        <w:t xml:space="preserve"> / eine gemeine der </w:t>
      </w:r>
      <w:proofErr w:type="spellStart"/>
      <w:r>
        <w:t>heyligen</w:t>
      </w:r>
      <w:proofErr w:type="spellEnd"/>
      <w:r>
        <w:t xml:space="preserve">. Denn so auch wir arme </w:t>
      </w:r>
      <w:proofErr w:type="spellStart"/>
      <w:r>
        <w:t>suender</w:t>
      </w:r>
      <w:proofErr w:type="spellEnd"/>
      <w:r>
        <w:t xml:space="preserve"> / nach dem Evangelio </w:t>
      </w:r>
      <w:proofErr w:type="spellStart"/>
      <w:r>
        <w:t>unn</w:t>
      </w:r>
      <w:proofErr w:type="spellEnd"/>
      <w:r>
        <w:t xml:space="preserve"> </w:t>
      </w:r>
      <w:proofErr w:type="spellStart"/>
      <w:r>
        <w:t>Sacramenten</w:t>
      </w:r>
      <w:proofErr w:type="spellEnd"/>
      <w:r>
        <w:t xml:space="preserve"> </w:t>
      </w:r>
      <w:proofErr w:type="spellStart"/>
      <w:r>
        <w:t>strauchlen</w:t>
      </w:r>
      <w:proofErr w:type="spellEnd"/>
      <w:r>
        <w:t xml:space="preserve"> / </w:t>
      </w:r>
      <w:proofErr w:type="spellStart"/>
      <w:r>
        <w:t>hilfft</w:t>
      </w:r>
      <w:proofErr w:type="spellEnd"/>
      <w:r>
        <w:t xml:space="preserve"> uns unser Gott der heilige Geist wider </w:t>
      </w:r>
      <w:proofErr w:type="spellStart"/>
      <w:r>
        <w:t>auff</w:t>
      </w:r>
      <w:proofErr w:type="spellEnd"/>
      <w:r>
        <w:t xml:space="preserve"> / und macht uns </w:t>
      </w:r>
      <w:proofErr w:type="spellStart"/>
      <w:r>
        <w:t>muettig</w:t>
      </w:r>
      <w:proofErr w:type="spellEnd"/>
      <w:r>
        <w:t xml:space="preserve"> </w:t>
      </w:r>
      <w:proofErr w:type="spellStart"/>
      <w:r>
        <w:t>puss</w:t>
      </w:r>
      <w:proofErr w:type="spellEnd"/>
      <w:r>
        <w:t xml:space="preserve"> </w:t>
      </w:r>
      <w:proofErr w:type="spellStart"/>
      <w:r>
        <w:t>zuthun</w:t>
      </w:r>
      <w:proofErr w:type="spellEnd"/>
      <w:r>
        <w:t xml:space="preserve"> und zu </w:t>
      </w:r>
      <w:proofErr w:type="spellStart"/>
      <w:r>
        <w:t>glewben</w:t>
      </w:r>
      <w:proofErr w:type="spellEnd"/>
      <w:r>
        <w:t xml:space="preserve"> / </w:t>
      </w:r>
      <w:proofErr w:type="spellStart"/>
      <w:r>
        <w:t>nemlich</w:t>
      </w:r>
      <w:proofErr w:type="spellEnd"/>
      <w:r>
        <w:t xml:space="preserve"> das uns Gott unser lieber </w:t>
      </w:r>
      <w:proofErr w:type="spellStart"/>
      <w:r>
        <w:t>vater</w:t>
      </w:r>
      <w:proofErr w:type="spellEnd"/>
      <w:r>
        <w:t xml:space="preserve"> / </w:t>
      </w:r>
      <w:proofErr w:type="spellStart"/>
      <w:r>
        <w:t>umb</w:t>
      </w:r>
      <w:proofErr w:type="spellEnd"/>
      <w:r>
        <w:t xml:space="preserve"> </w:t>
      </w:r>
      <w:proofErr w:type="spellStart"/>
      <w:r>
        <w:t>seynes</w:t>
      </w:r>
      <w:proofErr w:type="spellEnd"/>
      <w:r>
        <w:t xml:space="preserve"> lieben </w:t>
      </w:r>
      <w:proofErr w:type="spellStart"/>
      <w:r>
        <w:t>sohnes</w:t>
      </w:r>
      <w:proofErr w:type="spellEnd"/>
      <w:r>
        <w:t xml:space="preserve"> unsers </w:t>
      </w:r>
      <w:proofErr w:type="spellStart"/>
      <w:r>
        <w:t>bruders</w:t>
      </w:r>
      <w:proofErr w:type="spellEnd"/>
      <w:r>
        <w:t xml:space="preserve"> </w:t>
      </w:r>
      <w:proofErr w:type="spellStart"/>
      <w:r>
        <w:t>Jhesu</w:t>
      </w:r>
      <w:proofErr w:type="spellEnd"/>
      <w:r>
        <w:t xml:space="preserve"> willen / diese </w:t>
      </w:r>
      <w:proofErr w:type="spellStart"/>
      <w:r>
        <w:t>unn</w:t>
      </w:r>
      <w:proofErr w:type="spellEnd"/>
      <w:r>
        <w:t xml:space="preserve"> alle </w:t>
      </w:r>
      <w:proofErr w:type="spellStart"/>
      <w:r>
        <w:t>suende</w:t>
      </w:r>
      <w:proofErr w:type="spellEnd"/>
      <w:r>
        <w:t xml:space="preserve"> vergeben habe ewiglich / wie den die Christenheit </w:t>
      </w:r>
      <w:proofErr w:type="spellStart"/>
      <w:r>
        <w:t>teglich</w:t>
      </w:r>
      <w:proofErr w:type="spellEnd"/>
      <w:r>
        <w:t xml:space="preserve"> zeuget und spricht / Ich </w:t>
      </w:r>
      <w:proofErr w:type="spellStart"/>
      <w:r>
        <w:t>glewbe</w:t>
      </w:r>
      <w:proofErr w:type="spellEnd"/>
      <w:r>
        <w:t xml:space="preserve"> eine </w:t>
      </w:r>
      <w:proofErr w:type="spellStart"/>
      <w:r>
        <w:t>vergebung</w:t>
      </w:r>
      <w:proofErr w:type="spellEnd"/>
      <w:r>
        <w:t xml:space="preserve"> der </w:t>
      </w:r>
      <w:proofErr w:type="spellStart"/>
      <w:r>
        <w:t>suenden</w:t>
      </w:r>
      <w:proofErr w:type="spellEnd"/>
      <w:r>
        <w:t xml:space="preserve"> / </w:t>
      </w:r>
      <w:proofErr w:type="spellStart"/>
      <w:r>
        <w:t>unnd</w:t>
      </w:r>
      <w:proofErr w:type="spellEnd"/>
      <w:r>
        <w:t xml:space="preserve"> S. Joannes da ehr spricht / 1. Jo. 2. </w:t>
      </w:r>
      <w:proofErr w:type="spellStart"/>
      <w:r>
        <w:t>Kindlin</w:t>
      </w:r>
      <w:proofErr w:type="spellEnd"/>
      <w:r>
        <w:t xml:space="preserve"> / </w:t>
      </w:r>
      <w:proofErr w:type="spellStart"/>
      <w:r>
        <w:t>suendiget</w:t>
      </w:r>
      <w:proofErr w:type="spellEnd"/>
      <w:r>
        <w:t xml:space="preserve"> nicht so aber </w:t>
      </w:r>
      <w:proofErr w:type="spellStart"/>
      <w:r>
        <w:t>iemand</w:t>
      </w:r>
      <w:proofErr w:type="spellEnd"/>
      <w:r>
        <w:t xml:space="preserve"> </w:t>
      </w:r>
      <w:proofErr w:type="spellStart"/>
      <w:r>
        <w:t>suendiget</w:t>
      </w:r>
      <w:proofErr w:type="spellEnd"/>
      <w:r>
        <w:t xml:space="preserve"> / so haben wir </w:t>
      </w:r>
      <w:proofErr w:type="spellStart"/>
      <w:r>
        <w:t>eynen</w:t>
      </w:r>
      <w:proofErr w:type="spellEnd"/>
      <w:r>
        <w:t xml:space="preserve"> </w:t>
      </w:r>
      <w:proofErr w:type="spellStart"/>
      <w:r>
        <w:t>fuersprecher</w:t>
      </w:r>
      <w:proofErr w:type="spellEnd"/>
      <w:r>
        <w:t xml:space="preserve"> </w:t>
      </w:r>
      <w:proofErr w:type="spellStart"/>
      <w:r>
        <w:t>bey</w:t>
      </w:r>
      <w:proofErr w:type="spellEnd"/>
      <w:r>
        <w:t xml:space="preserve"> </w:t>
      </w:r>
      <w:proofErr w:type="spellStart"/>
      <w:r>
        <w:t>Got</w:t>
      </w:r>
      <w:proofErr w:type="spellEnd"/>
      <w:r>
        <w:t xml:space="preserve"> </w:t>
      </w:r>
      <w:proofErr w:type="spellStart"/>
      <w:r>
        <w:t>Jhesum</w:t>
      </w:r>
      <w:proofErr w:type="spellEnd"/>
      <w:r>
        <w:t xml:space="preserve"> Christ / der gerecht ist / </w:t>
      </w:r>
      <w:proofErr w:type="spellStart"/>
      <w:r>
        <w:t>unn</w:t>
      </w:r>
      <w:proofErr w:type="spellEnd"/>
      <w:r>
        <w:t xml:space="preserve"> </w:t>
      </w:r>
      <w:proofErr w:type="spellStart"/>
      <w:r>
        <w:t>derselb</w:t>
      </w:r>
      <w:proofErr w:type="spellEnd"/>
      <w:r>
        <w:t xml:space="preserve"> ist die </w:t>
      </w:r>
      <w:proofErr w:type="spellStart"/>
      <w:r>
        <w:t>versuenung</w:t>
      </w:r>
      <w:proofErr w:type="spellEnd"/>
      <w:r>
        <w:t xml:space="preserve"> für unsere </w:t>
      </w:r>
      <w:proofErr w:type="spellStart"/>
      <w:r>
        <w:t>suende</w:t>
      </w:r>
      <w:proofErr w:type="spellEnd"/>
      <w:r>
        <w:t xml:space="preserve"> / nicht alleine aber </w:t>
      </w:r>
      <w:proofErr w:type="spellStart"/>
      <w:r>
        <w:t>fuer</w:t>
      </w:r>
      <w:proofErr w:type="spellEnd"/>
      <w:r>
        <w:t xml:space="preserve"> die unsere / sondern auch </w:t>
      </w:r>
      <w:proofErr w:type="spellStart"/>
      <w:r>
        <w:t>fuer</w:t>
      </w:r>
      <w:proofErr w:type="spellEnd"/>
      <w:r>
        <w:t xml:space="preserve"> der ganzen </w:t>
      </w:r>
      <w:proofErr w:type="spellStart"/>
      <w:r>
        <w:t>welt</w:t>
      </w:r>
      <w:proofErr w:type="spellEnd"/>
      <w:r>
        <w:t xml:space="preserve">. </w:t>
      </w:r>
    </w:p>
    <w:p w14:paraId="43B56464" w14:textId="77777777" w:rsidR="007245B2" w:rsidRDefault="007245B2" w:rsidP="007245B2">
      <w:pPr>
        <w:pStyle w:val="StandardWeb"/>
      </w:pPr>
      <w:proofErr w:type="spellStart"/>
      <w:r>
        <w:t>Sonerlich</w:t>
      </w:r>
      <w:proofErr w:type="spellEnd"/>
      <w:r>
        <w:t xml:space="preserve"> aber ist </w:t>
      </w:r>
      <w:proofErr w:type="spellStart"/>
      <w:r>
        <w:t>diss</w:t>
      </w:r>
      <w:proofErr w:type="spellEnd"/>
      <w:r>
        <w:t xml:space="preserve"> Gottes des </w:t>
      </w:r>
      <w:proofErr w:type="spellStart"/>
      <w:r>
        <w:t>heyligenn</w:t>
      </w:r>
      <w:proofErr w:type="spellEnd"/>
      <w:r>
        <w:t xml:space="preserve"> Geists </w:t>
      </w:r>
      <w:proofErr w:type="spellStart"/>
      <w:r>
        <w:t>ampt</w:t>
      </w:r>
      <w:proofErr w:type="spellEnd"/>
      <w:r>
        <w:t xml:space="preserve"> / das ehr uns mit Gottes und </w:t>
      </w:r>
      <w:proofErr w:type="spellStart"/>
      <w:r>
        <w:t>christus</w:t>
      </w:r>
      <w:proofErr w:type="spellEnd"/>
      <w:r>
        <w:t xml:space="preserve"> zu </w:t>
      </w:r>
      <w:proofErr w:type="spellStart"/>
      <w:r>
        <w:t>sagung</w:t>
      </w:r>
      <w:proofErr w:type="spellEnd"/>
      <w:r>
        <w:t xml:space="preserve"> / in noth und todt </w:t>
      </w:r>
      <w:proofErr w:type="spellStart"/>
      <w:r>
        <w:t>troeste</w:t>
      </w:r>
      <w:proofErr w:type="spellEnd"/>
      <w:r>
        <w:t xml:space="preserve"> / </w:t>
      </w:r>
      <w:proofErr w:type="spellStart"/>
      <w:r>
        <w:t>unnd</w:t>
      </w:r>
      <w:proofErr w:type="spellEnd"/>
      <w:r>
        <w:t xml:space="preserve"> </w:t>
      </w:r>
      <w:proofErr w:type="spellStart"/>
      <w:r>
        <w:t>muettig</w:t>
      </w:r>
      <w:proofErr w:type="spellEnd"/>
      <w:r>
        <w:t xml:space="preserve"> mache / nicht alleine unrecht zu leiden und Gott die </w:t>
      </w:r>
      <w:proofErr w:type="spellStart"/>
      <w:r>
        <w:t>rache</w:t>
      </w:r>
      <w:proofErr w:type="spellEnd"/>
      <w:r>
        <w:t xml:space="preserve"> heim zu stellen / wie Christus </w:t>
      </w:r>
      <w:proofErr w:type="spellStart"/>
      <w:r>
        <w:t>thet</w:t>
      </w:r>
      <w:proofErr w:type="spellEnd"/>
      <w:r>
        <w:t xml:space="preserve"> / sondern auch zu hoffen </w:t>
      </w:r>
      <w:proofErr w:type="spellStart"/>
      <w:r>
        <w:t>unnd</w:t>
      </w:r>
      <w:proofErr w:type="spellEnd"/>
      <w:r>
        <w:t xml:space="preserve"> </w:t>
      </w:r>
      <w:proofErr w:type="spellStart"/>
      <w:r>
        <w:t>glewbenn</w:t>
      </w:r>
      <w:proofErr w:type="spellEnd"/>
      <w:r>
        <w:t xml:space="preserve"> / wie Gott Christum nach </w:t>
      </w:r>
      <w:proofErr w:type="spellStart"/>
      <w:r>
        <w:t>schand</w:t>
      </w:r>
      <w:proofErr w:type="spellEnd"/>
      <w:r>
        <w:t xml:space="preserve"> </w:t>
      </w:r>
      <w:proofErr w:type="spellStart"/>
      <w:r>
        <w:t>unn</w:t>
      </w:r>
      <w:proofErr w:type="spellEnd"/>
      <w:r>
        <w:t xml:space="preserve"> todt </w:t>
      </w:r>
      <w:proofErr w:type="spellStart"/>
      <w:r>
        <w:t>herlich</w:t>
      </w:r>
      <w:proofErr w:type="spellEnd"/>
      <w:r>
        <w:t xml:space="preserve"> machte / das ehr auch uns nach diesem elend und todt / eine </w:t>
      </w:r>
      <w:proofErr w:type="spellStart"/>
      <w:r>
        <w:t>Goetliche</w:t>
      </w:r>
      <w:proofErr w:type="spellEnd"/>
      <w:r>
        <w:t xml:space="preserve"> </w:t>
      </w:r>
      <w:proofErr w:type="spellStart"/>
      <w:r>
        <w:t>herligkeit</w:t>
      </w:r>
      <w:proofErr w:type="spellEnd"/>
      <w:r>
        <w:t xml:space="preserve"> </w:t>
      </w:r>
      <w:proofErr w:type="spellStart"/>
      <w:r>
        <w:t>unn</w:t>
      </w:r>
      <w:proofErr w:type="spellEnd"/>
      <w:r>
        <w:t xml:space="preserve"> ewiges leben geben werde / wie auch Paulus solch des </w:t>
      </w:r>
      <w:proofErr w:type="spellStart"/>
      <w:r>
        <w:t>heyligen</w:t>
      </w:r>
      <w:proofErr w:type="spellEnd"/>
      <w:r>
        <w:t xml:space="preserve"> Geists </w:t>
      </w:r>
      <w:proofErr w:type="spellStart"/>
      <w:r>
        <w:t>ampt</w:t>
      </w:r>
      <w:proofErr w:type="spellEnd"/>
      <w:r>
        <w:t xml:space="preserve"> </w:t>
      </w:r>
      <w:proofErr w:type="spellStart"/>
      <w:r>
        <w:t>rhumet</w:t>
      </w:r>
      <w:proofErr w:type="spellEnd"/>
      <w:r>
        <w:t xml:space="preserve"> </w:t>
      </w:r>
      <w:proofErr w:type="spellStart"/>
      <w:r>
        <w:t>unn</w:t>
      </w:r>
      <w:proofErr w:type="spellEnd"/>
      <w:r>
        <w:t xml:space="preserve"> spricht / </w:t>
      </w:r>
      <w:proofErr w:type="spellStart"/>
      <w:r>
        <w:t>Rho</w:t>
      </w:r>
      <w:proofErr w:type="spellEnd"/>
      <w:r>
        <w:t xml:space="preserve">. 8. derselbige Geist versichert unsern geist des / das wir Gottes </w:t>
      </w:r>
      <w:proofErr w:type="spellStart"/>
      <w:r>
        <w:t>kinder</w:t>
      </w:r>
      <w:proofErr w:type="spellEnd"/>
      <w:r>
        <w:t xml:space="preserve"> sind / sind wir aber </w:t>
      </w:r>
      <w:proofErr w:type="spellStart"/>
      <w:r>
        <w:t>kinder</w:t>
      </w:r>
      <w:proofErr w:type="spellEnd"/>
      <w:r>
        <w:t xml:space="preserve"> / so sind wir auch erben / </w:t>
      </w:r>
      <w:proofErr w:type="spellStart"/>
      <w:r>
        <w:t>nemlich</w:t>
      </w:r>
      <w:proofErr w:type="spellEnd"/>
      <w:r>
        <w:t xml:space="preserve"> Gottes erben / </w:t>
      </w:r>
      <w:proofErr w:type="spellStart"/>
      <w:r>
        <w:t>unn</w:t>
      </w:r>
      <w:proofErr w:type="spellEnd"/>
      <w:r>
        <w:t xml:space="preserve"> mitterben Christi / so wir anders mit leiden / </w:t>
      </w:r>
      <w:proofErr w:type="spellStart"/>
      <w:r>
        <w:t>auff</w:t>
      </w:r>
      <w:proofErr w:type="spellEnd"/>
      <w:r>
        <w:t xml:space="preserve"> das wir auch mit zur </w:t>
      </w:r>
      <w:proofErr w:type="spellStart"/>
      <w:r>
        <w:t>herligkeit</w:t>
      </w:r>
      <w:proofErr w:type="spellEnd"/>
      <w:r>
        <w:t xml:space="preserve"> erhaben werden. </w:t>
      </w:r>
    </w:p>
    <w:p w14:paraId="20D91869" w14:textId="77777777" w:rsidR="007245B2" w:rsidRDefault="007245B2" w:rsidP="007245B2">
      <w:pPr>
        <w:pStyle w:val="StandardWeb"/>
      </w:pPr>
      <w:proofErr w:type="spellStart"/>
      <w:r>
        <w:t>Nhu</w:t>
      </w:r>
      <w:proofErr w:type="spellEnd"/>
      <w:r>
        <w:t xml:space="preserve"> das </w:t>
      </w:r>
      <w:proofErr w:type="spellStart"/>
      <w:r>
        <w:t>sey</w:t>
      </w:r>
      <w:proofErr w:type="spellEnd"/>
      <w:r>
        <w:t xml:space="preserve"> </w:t>
      </w:r>
      <w:proofErr w:type="spellStart"/>
      <w:r>
        <w:t>auff</w:t>
      </w:r>
      <w:proofErr w:type="spellEnd"/>
      <w:r>
        <w:t xml:space="preserve"> </w:t>
      </w:r>
      <w:proofErr w:type="spellStart"/>
      <w:r>
        <w:t>diss</w:t>
      </w:r>
      <w:proofErr w:type="spellEnd"/>
      <w:r>
        <w:t xml:space="preserve"> mal </w:t>
      </w:r>
      <w:proofErr w:type="spellStart"/>
      <w:r>
        <w:t>gnugsam</w:t>
      </w:r>
      <w:proofErr w:type="spellEnd"/>
      <w:r>
        <w:t xml:space="preserve"> vom </w:t>
      </w:r>
      <w:proofErr w:type="spellStart"/>
      <w:r>
        <w:t>gesetz</w:t>
      </w:r>
      <w:proofErr w:type="spellEnd"/>
      <w:r>
        <w:t xml:space="preserve"> </w:t>
      </w:r>
      <w:proofErr w:type="spellStart"/>
      <w:r>
        <w:t>unnd</w:t>
      </w:r>
      <w:proofErr w:type="spellEnd"/>
      <w:r>
        <w:t xml:space="preserve"> Evangelio gesagt / daraus man </w:t>
      </w:r>
      <w:proofErr w:type="spellStart"/>
      <w:r>
        <w:t>wol</w:t>
      </w:r>
      <w:proofErr w:type="spellEnd"/>
      <w:r>
        <w:t xml:space="preserve"> </w:t>
      </w:r>
      <w:proofErr w:type="spellStart"/>
      <w:r>
        <w:t>spueren</w:t>
      </w:r>
      <w:proofErr w:type="spellEnd"/>
      <w:r>
        <w:t xml:space="preserve"> </w:t>
      </w:r>
      <w:proofErr w:type="spellStart"/>
      <w:r>
        <w:t>kan</w:t>
      </w:r>
      <w:proofErr w:type="spellEnd"/>
      <w:r>
        <w:t xml:space="preserve"> / was ich von der Heiligen </w:t>
      </w:r>
      <w:proofErr w:type="spellStart"/>
      <w:r>
        <w:t>dreiheyt</w:t>
      </w:r>
      <w:proofErr w:type="spellEnd"/>
      <w:r>
        <w:t xml:space="preserve"> halte. Den von der Heiligen </w:t>
      </w:r>
      <w:proofErr w:type="spellStart"/>
      <w:r>
        <w:t>dreiheyt</w:t>
      </w:r>
      <w:proofErr w:type="spellEnd"/>
      <w:r>
        <w:t xml:space="preserve"> </w:t>
      </w:r>
      <w:proofErr w:type="spellStart"/>
      <w:r>
        <w:t>glewbe</w:t>
      </w:r>
      <w:proofErr w:type="spellEnd"/>
      <w:r>
        <w:t xml:space="preserve"> ich also / das </w:t>
      </w:r>
      <w:proofErr w:type="spellStart"/>
      <w:r>
        <w:t>nhur</w:t>
      </w:r>
      <w:proofErr w:type="spellEnd"/>
      <w:r>
        <w:t xml:space="preserve"> ein </w:t>
      </w:r>
      <w:proofErr w:type="spellStart"/>
      <w:r>
        <w:t>dreyfaltiger</w:t>
      </w:r>
      <w:proofErr w:type="spellEnd"/>
      <w:r>
        <w:t xml:space="preserve"> und einiger Gott ist / </w:t>
      </w:r>
      <w:proofErr w:type="spellStart"/>
      <w:r>
        <w:t>nemlich</w:t>
      </w:r>
      <w:proofErr w:type="spellEnd"/>
      <w:r>
        <w:t xml:space="preserve"> Gott der </w:t>
      </w:r>
      <w:proofErr w:type="spellStart"/>
      <w:r>
        <w:t>vater</w:t>
      </w:r>
      <w:proofErr w:type="spellEnd"/>
      <w:r>
        <w:t xml:space="preserve"> </w:t>
      </w:r>
      <w:proofErr w:type="spellStart"/>
      <w:r>
        <w:t>unnd</w:t>
      </w:r>
      <w:proofErr w:type="spellEnd"/>
      <w:r>
        <w:t xml:space="preserve"> Gott der </w:t>
      </w:r>
      <w:proofErr w:type="spellStart"/>
      <w:r>
        <w:t>sohn</w:t>
      </w:r>
      <w:proofErr w:type="spellEnd"/>
      <w:r>
        <w:t xml:space="preserve"> </w:t>
      </w:r>
      <w:proofErr w:type="spellStart"/>
      <w:r>
        <w:t>unnd</w:t>
      </w:r>
      <w:proofErr w:type="spellEnd"/>
      <w:r>
        <w:t xml:space="preserve"> Gott der heilig Geist. </w:t>
      </w:r>
    </w:p>
    <w:p w14:paraId="438A43F1" w14:textId="77777777" w:rsidR="007245B2" w:rsidRDefault="007245B2" w:rsidP="007245B2">
      <w:pPr>
        <w:pStyle w:val="StandardWeb"/>
      </w:pPr>
      <w:r>
        <w:t xml:space="preserve">Denn von Gott dem </w:t>
      </w:r>
      <w:proofErr w:type="spellStart"/>
      <w:r>
        <w:t>vater</w:t>
      </w:r>
      <w:proofErr w:type="spellEnd"/>
      <w:r>
        <w:t xml:space="preserve"> der alle ding geschaffen hat gehet </w:t>
      </w:r>
      <w:proofErr w:type="spellStart"/>
      <w:r>
        <w:t>auss</w:t>
      </w:r>
      <w:proofErr w:type="spellEnd"/>
      <w:r>
        <w:t xml:space="preserve"> ein </w:t>
      </w:r>
      <w:proofErr w:type="spellStart"/>
      <w:r>
        <w:t>heylig</w:t>
      </w:r>
      <w:proofErr w:type="spellEnd"/>
      <w:r>
        <w:t xml:space="preserve"> </w:t>
      </w:r>
      <w:proofErr w:type="spellStart"/>
      <w:r>
        <w:t>wordt</w:t>
      </w:r>
      <w:proofErr w:type="spellEnd"/>
      <w:r>
        <w:t xml:space="preserve"> / </w:t>
      </w:r>
      <w:proofErr w:type="spellStart"/>
      <w:r>
        <w:t>nemlich</w:t>
      </w:r>
      <w:proofErr w:type="spellEnd"/>
      <w:r>
        <w:t xml:space="preserve"> Gott der </w:t>
      </w:r>
      <w:proofErr w:type="spellStart"/>
      <w:r>
        <w:t>sohn</w:t>
      </w:r>
      <w:proofErr w:type="spellEnd"/>
      <w:r>
        <w:t xml:space="preserve"> / durch </w:t>
      </w:r>
      <w:proofErr w:type="spellStart"/>
      <w:r>
        <w:t>wilchen</w:t>
      </w:r>
      <w:proofErr w:type="spellEnd"/>
      <w:r>
        <w:t xml:space="preserve"> alle ding geschaffen sind / </w:t>
      </w:r>
      <w:proofErr w:type="spellStart"/>
      <w:r>
        <w:t>unn</w:t>
      </w:r>
      <w:proofErr w:type="spellEnd"/>
      <w:r>
        <w:t xml:space="preserve"> von Gott dem </w:t>
      </w:r>
      <w:proofErr w:type="spellStart"/>
      <w:r>
        <w:t>vater</w:t>
      </w:r>
      <w:proofErr w:type="spellEnd"/>
      <w:r>
        <w:t xml:space="preserve"> / </w:t>
      </w:r>
      <w:proofErr w:type="spellStart"/>
      <w:r>
        <w:t>unnd</w:t>
      </w:r>
      <w:proofErr w:type="spellEnd"/>
      <w:r>
        <w:t xml:space="preserve"> Gott dem </w:t>
      </w:r>
      <w:proofErr w:type="spellStart"/>
      <w:r>
        <w:t>sohn</w:t>
      </w:r>
      <w:proofErr w:type="spellEnd"/>
      <w:r>
        <w:t xml:space="preserve"> / gehet </w:t>
      </w:r>
      <w:proofErr w:type="spellStart"/>
      <w:r>
        <w:t>auss</w:t>
      </w:r>
      <w:proofErr w:type="spellEnd"/>
      <w:r>
        <w:t xml:space="preserve"> ein heiliger </w:t>
      </w:r>
      <w:proofErr w:type="spellStart"/>
      <w:r>
        <w:t>muett</w:t>
      </w:r>
      <w:proofErr w:type="spellEnd"/>
      <w:r>
        <w:t xml:space="preserve"> / </w:t>
      </w:r>
      <w:proofErr w:type="spellStart"/>
      <w:r>
        <w:t>nemlich</w:t>
      </w:r>
      <w:proofErr w:type="spellEnd"/>
      <w:r>
        <w:t xml:space="preserve"> Gott der heilig Geist / durch </w:t>
      </w:r>
      <w:proofErr w:type="spellStart"/>
      <w:r>
        <w:t>wilchen</w:t>
      </w:r>
      <w:proofErr w:type="spellEnd"/>
      <w:r>
        <w:t xml:space="preserve"> alle ding </w:t>
      </w:r>
      <w:proofErr w:type="spellStart"/>
      <w:r>
        <w:t>muetting</w:t>
      </w:r>
      <w:proofErr w:type="spellEnd"/>
      <w:r>
        <w:t xml:space="preserve"> </w:t>
      </w:r>
      <w:proofErr w:type="spellStart"/>
      <w:r>
        <w:t>unnd</w:t>
      </w:r>
      <w:proofErr w:type="spellEnd"/>
      <w:r>
        <w:t xml:space="preserve"> </w:t>
      </w:r>
      <w:proofErr w:type="spellStart"/>
      <w:r>
        <w:t>thettig</w:t>
      </w:r>
      <w:proofErr w:type="spellEnd"/>
      <w:r>
        <w:t xml:space="preserve"> werden. </w:t>
      </w:r>
    </w:p>
    <w:p w14:paraId="2A5D5F8D" w14:textId="77777777" w:rsidR="007245B2" w:rsidRDefault="007245B2" w:rsidP="007245B2">
      <w:pPr>
        <w:pStyle w:val="StandardWeb"/>
      </w:pPr>
      <w:r>
        <w:t xml:space="preserve">So bekenne ich / das in </w:t>
      </w:r>
      <w:proofErr w:type="spellStart"/>
      <w:r>
        <w:t>Goettlicher</w:t>
      </w:r>
      <w:proofErr w:type="spellEnd"/>
      <w:r>
        <w:t xml:space="preserve"> </w:t>
      </w:r>
      <w:proofErr w:type="spellStart"/>
      <w:r>
        <w:t>Maiestet</w:t>
      </w:r>
      <w:proofErr w:type="spellEnd"/>
      <w:r>
        <w:t xml:space="preserve"> </w:t>
      </w:r>
      <w:proofErr w:type="spellStart"/>
      <w:r>
        <w:t>drey</w:t>
      </w:r>
      <w:proofErr w:type="spellEnd"/>
      <w:r>
        <w:t xml:space="preserve"> </w:t>
      </w:r>
      <w:proofErr w:type="spellStart"/>
      <w:r>
        <w:t>person</w:t>
      </w:r>
      <w:proofErr w:type="spellEnd"/>
      <w:r>
        <w:t xml:space="preserve"> sind / die </w:t>
      </w:r>
      <w:proofErr w:type="spellStart"/>
      <w:r>
        <w:t>beyde</w:t>
      </w:r>
      <w:proofErr w:type="spellEnd"/>
      <w:r>
        <w:t xml:space="preserve"> im wesen einig und im </w:t>
      </w:r>
      <w:proofErr w:type="spellStart"/>
      <w:r>
        <w:t>wircken</w:t>
      </w:r>
      <w:proofErr w:type="spellEnd"/>
      <w:r>
        <w:t xml:space="preserve"> </w:t>
      </w:r>
      <w:proofErr w:type="spellStart"/>
      <w:r>
        <w:t>ungescheiden</w:t>
      </w:r>
      <w:proofErr w:type="spellEnd"/>
      <w:r>
        <w:t xml:space="preserve"> sind / wie David auch zeuget da ehr spricht / </w:t>
      </w:r>
      <w:proofErr w:type="spellStart"/>
      <w:r>
        <w:t>Psal</w:t>
      </w:r>
      <w:proofErr w:type="spellEnd"/>
      <w:r>
        <w:t xml:space="preserve">. 33. Der </w:t>
      </w:r>
      <w:proofErr w:type="spellStart"/>
      <w:r>
        <w:t>Himel</w:t>
      </w:r>
      <w:proofErr w:type="spellEnd"/>
      <w:r>
        <w:t xml:space="preserve"> ist durchs Herrn </w:t>
      </w:r>
      <w:proofErr w:type="spellStart"/>
      <w:r>
        <w:t>wordt</w:t>
      </w:r>
      <w:proofErr w:type="spellEnd"/>
      <w:r>
        <w:t xml:space="preserve"> gemacht / </w:t>
      </w:r>
      <w:proofErr w:type="spellStart"/>
      <w:r>
        <w:t>unnd</w:t>
      </w:r>
      <w:proofErr w:type="spellEnd"/>
      <w:r>
        <w:t xml:space="preserve"> alle seine </w:t>
      </w:r>
      <w:proofErr w:type="spellStart"/>
      <w:r>
        <w:t>heere</w:t>
      </w:r>
      <w:proofErr w:type="spellEnd"/>
      <w:r>
        <w:t xml:space="preserve"> / durch seines </w:t>
      </w:r>
      <w:proofErr w:type="spellStart"/>
      <w:r>
        <w:t>geists</w:t>
      </w:r>
      <w:proofErr w:type="spellEnd"/>
      <w:r>
        <w:t xml:space="preserve"> </w:t>
      </w:r>
      <w:proofErr w:type="spellStart"/>
      <w:r>
        <w:t>mund</w:t>
      </w:r>
      <w:proofErr w:type="spellEnd"/>
      <w:r>
        <w:t xml:space="preserve">. </w:t>
      </w:r>
    </w:p>
    <w:p w14:paraId="5B276662" w14:textId="77777777" w:rsidR="007245B2" w:rsidRDefault="007245B2" w:rsidP="007245B2">
      <w:pPr>
        <w:pStyle w:val="StandardWeb"/>
      </w:pPr>
      <w:r>
        <w:t xml:space="preserve">Noch eines aber ist auch allen </w:t>
      </w:r>
      <w:proofErr w:type="spellStart"/>
      <w:r>
        <w:t>menschen</w:t>
      </w:r>
      <w:proofErr w:type="spellEnd"/>
      <w:r>
        <w:t xml:space="preserve"> / </w:t>
      </w:r>
      <w:proofErr w:type="spellStart"/>
      <w:r>
        <w:t>nott</w:t>
      </w:r>
      <w:proofErr w:type="spellEnd"/>
      <w:r>
        <w:t xml:space="preserve"> und </w:t>
      </w:r>
      <w:proofErr w:type="spellStart"/>
      <w:r>
        <w:t>nuetz</w:t>
      </w:r>
      <w:proofErr w:type="spellEnd"/>
      <w:r>
        <w:t xml:space="preserve"> zu wissen biss an </w:t>
      </w:r>
      <w:proofErr w:type="spellStart"/>
      <w:r>
        <w:t>Juengsten</w:t>
      </w:r>
      <w:proofErr w:type="spellEnd"/>
      <w:r>
        <w:t xml:space="preserve"> tag / </w:t>
      </w:r>
      <w:proofErr w:type="spellStart"/>
      <w:r>
        <w:t>nemlich</w:t>
      </w:r>
      <w:proofErr w:type="spellEnd"/>
      <w:r>
        <w:t xml:space="preserve"> das alle </w:t>
      </w:r>
      <w:proofErr w:type="spellStart"/>
      <w:r>
        <w:t>Obirckeyt</w:t>
      </w:r>
      <w:proofErr w:type="spellEnd"/>
      <w:r>
        <w:t xml:space="preserve"> von Gott ist / und das alle </w:t>
      </w:r>
      <w:proofErr w:type="spellStart"/>
      <w:r>
        <w:t>menschen</w:t>
      </w:r>
      <w:proofErr w:type="spellEnd"/>
      <w:r>
        <w:t xml:space="preserve"> ihre gehorsam </w:t>
      </w:r>
      <w:proofErr w:type="spellStart"/>
      <w:r>
        <w:t>zustend</w:t>
      </w:r>
      <w:proofErr w:type="spellEnd"/>
      <w:r>
        <w:t xml:space="preserve"> schuldig sind. Denn was ist die </w:t>
      </w:r>
      <w:proofErr w:type="spellStart"/>
      <w:r>
        <w:t>Obirckeyt</w:t>
      </w:r>
      <w:proofErr w:type="spellEnd"/>
      <w:r>
        <w:t xml:space="preserve"> anders den eine </w:t>
      </w:r>
      <w:proofErr w:type="spellStart"/>
      <w:r>
        <w:t>dienrinne</w:t>
      </w:r>
      <w:proofErr w:type="spellEnd"/>
      <w:r>
        <w:t xml:space="preserve"> </w:t>
      </w:r>
      <w:proofErr w:type="spellStart"/>
      <w:r>
        <w:t>unnd</w:t>
      </w:r>
      <w:proofErr w:type="spellEnd"/>
      <w:r>
        <w:t xml:space="preserve"> </w:t>
      </w:r>
      <w:proofErr w:type="spellStart"/>
      <w:r>
        <w:t>ordenunge</w:t>
      </w:r>
      <w:proofErr w:type="spellEnd"/>
      <w:r>
        <w:t xml:space="preserve"> Gottes / dadurch Gott </w:t>
      </w:r>
      <w:proofErr w:type="spellStart"/>
      <w:r>
        <w:t>selbs</w:t>
      </w:r>
      <w:proofErr w:type="spellEnd"/>
      <w:r>
        <w:t xml:space="preserve"> die </w:t>
      </w:r>
      <w:proofErr w:type="spellStart"/>
      <w:r>
        <w:t>ubelthetter</w:t>
      </w:r>
      <w:proofErr w:type="spellEnd"/>
      <w:r>
        <w:t xml:space="preserve"> straffet / und die </w:t>
      </w:r>
      <w:proofErr w:type="spellStart"/>
      <w:r>
        <w:t>fromen</w:t>
      </w:r>
      <w:proofErr w:type="spellEnd"/>
      <w:r>
        <w:t xml:space="preserve"> beschirmet / </w:t>
      </w:r>
      <w:proofErr w:type="spellStart"/>
      <w:r>
        <w:t>auff</w:t>
      </w:r>
      <w:proofErr w:type="spellEnd"/>
      <w:r>
        <w:t xml:space="preserve"> das gemeiner friede </w:t>
      </w:r>
      <w:proofErr w:type="spellStart"/>
      <w:r>
        <w:t>sey</w:t>
      </w:r>
      <w:proofErr w:type="spellEnd"/>
      <w:r>
        <w:t xml:space="preserve"> </w:t>
      </w:r>
      <w:proofErr w:type="spellStart"/>
      <w:r>
        <w:t>auff</w:t>
      </w:r>
      <w:proofErr w:type="spellEnd"/>
      <w:r>
        <w:t xml:space="preserve"> erden? Den wir </w:t>
      </w:r>
      <w:proofErr w:type="spellStart"/>
      <w:r>
        <w:t>muessen</w:t>
      </w:r>
      <w:proofErr w:type="spellEnd"/>
      <w:r>
        <w:t xml:space="preserve"> </w:t>
      </w:r>
      <w:proofErr w:type="spellStart"/>
      <w:r>
        <w:t>ia</w:t>
      </w:r>
      <w:proofErr w:type="spellEnd"/>
      <w:r>
        <w:t xml:space="preserve"> nicht alleine mit den </w:t>
      </w:r>
      <w:proofErr w:type="spellStart"/>
      <w:r>
        <w:t>augen</w:t>
      </w:r>
      <w:proofErr w:type="spellEnd"/>
      <w:r>
        <w:t xml:space="preserve"> </w:t>
      </w:r>
      <w:proofErr w:type="spellStart"/>
      <w:r>
        <w:t>auff</w:t>
      </w:r>
      <w:proofErr w:type="spellEnd"/>
      <w:r>
        <w:t xml:space="preserve"> die </w:t>
      </w:r>
      <w:proofErr w:type="spellStart"/>
      <w:r>
        <w:t>Maiestet</w:t>
      </w:r>
      <w:proofErr w:type="spellEnd"/>
      <w:r>
        <w:t xml:space="preserve"> </w:t>
      </w:r>
      <w:proofErr w:type="spellStart"/>
      <w:r>
        <w:t>unn</w:t>
      </w:r>
      <w:proofErr w:type="spellEnd"/>
      <w:r>
        <w:t xml:space="preserve"> </w:t>
      </w:r>
      <w:proofErr w:type="spellStart"/>
      <w:r>
        <w:t>eusserlichen</w:t>
      </w:r>
      <w:proofErr w:type="spellEnd"/>
      <w:r>
        <w:t xml:space="preserve"> </w:t>
      </w:r>
      <w:proofErr w:type="spellStart"/>
      <w:r>
        <w:t>scheyn</w:t>
      </w:r>
      <w:proofErr w:type="spellEnd"/>
      <w:r>
        <w:t xml:space="preserve"> der </w:t>
      </w:r>
      <w:proofErr w:type="spellStart"/>
      <w:r>
        <w:t>Obirckeit</w:t>
      </w:r>
      <w:proofErr w:type="spellEnd"/>
      <w:r>
        <w:t xml:space="preserve"> sehen / sondern mit dem herz </w:t>
      </w:r>
      <w:proofErr w:type="spellStart"/>
      <w:r>
        <w:t>auff</w:t>
      </w:r>
      <w:proofErr w:type="spellEnd"/>
      <w:r>
        <w:t xml:space="preserve"> Gotts </w:t>
      </w:r>
      <w:proofErr w:type="spellStart"/>
      <w:r>
        <w:t>wordt</w:t>
      </w:r>
      <w:proofErr w:type="spellEnd"/>
      <w:r>
        <w:t xml:space="preserve"> / das da spricht / </w:t>
      </w:r>
      <w:proofErr w:type="spellStart"/>
      <w:r>
        <w:t>Rho</w:t>
      </w:r>
      <w:proofErr w:type="spellEnd"/>
      <w:r>
        <w:t xml:space="preserve">. 13. </w:t>
      </w:r>
      <w:proofErr w:type="spellStart"/>
      <w:r>
        <w:t>Jederman</w:t>
      </w:r>
      <w:proofErr w:type="spellEnd"/>
      <w:r>
        <w:t xml:space="preserve"> </w:t>
      </w:r>
      <w:proofErr w:type="spellStart"/>
      <w:r>
        <w:t>sey</w:t>
      </w:r>
      <w:proofErr w:type="spellEnd"/>
      <w:r>
        <w:t xml:space="preserve"> der </w:t>
      </w:r>
      <w:proofErr w:type="spellStart"/>
      <w:r>
        <w:t>Obirckeyt</w:t>
      </w:r>
      <w:proofErr w:type="spellEnd"/>
      <w:r>
        <w:t xml:space="preserve"> unterthan / </w:t>
      </w:r>
      <w:proofErr w:type="spellStart"/>
      <w:r>
        <w:t>wilchs</w:t>
      </w:r>
      <w:proofErr w:type="spellEnd"/>
      <w:r>
        <w:t xml:space="preserve"> </w:t>
      </w:r>
      <w:proofErr w:type="spellStart"/>
      <w:r>
        <w:t>wordt</w:t>
      </w:r>
      <w:proofErr w:type="spellEnd"/>
      <w:r>
        <w:t xml:space="preserve"> die rechte </w:t>
      </w:r>
      <w:proofErr w:type="spellStart"/>
      <w:r>
        <w:t>Maiestet</w:t>
      </w:r>
      <w:proofErr w:type="spellEnd"/>
      <w:r>
        <w:t xml:space="preserve"> (sag ich) </w:t>
      </w:r>
      <w:proofErr w:type="spellStart"/>
      <w:r>
        <w:t>dene</w:t>
      </w:r>
      <w:proofErr w:type="spellEnd"/>
      <w:r>
        <w:t xml:space="preserve"> </w:t>
      </w:r>
      <w:proofErr w:type="spellStart"/>
      <w:r>
        <w:t>personen</w:t>
      </w:r>
      <w:proofErr w:type="spellEnd"/>
      <w:r>
        <w:t xml:space="preserve"> so </w:t>
      </w:r>
      <w:proofErr w:type="spellStart"/>
      <w:r>
        <w:t>obirckeit</w:t>
      </w:r>
      <w:proofErr w:type="spellEnd"/>
      <w:r>
        <w:t xml:space="preserve"> haben / mir und dir zu gut gibt / </w:t>
      </w:r>
      <w:proofErr w:type="spellStart"/>
      <w:r>
        <w:t>auff</w:t>
      </w:r>
      <w:proofErr w:type="spellEnd"/>
      <w:r>
        <w:t xml:space="preserve"> das sie uns friede </w:t>
      </w:r>
      <w:proofErr w:type="spellStart"/>
      <w:r>
        <w:t>fuer</w:t>
      </w:r>
      <w:proofErr w:type="spellEnd"/>
      <w:r>
        <w:t xml:space="preserve"> unsern feinden schaffen / wie Salomo auch zeuget da ehr spricht / </w:t>
      </w:r>
      <w:proofErr w:type="spellStart"/>
      <w:r>
        <w:t>Eccle</w:t>
      </w:r>
      <w:proofErr w:type="spellEnd"/>
      <w:r>
        <w:t xml:space="preserve">. 2. Der </w:t>
      </w:r>
      <w:proofErr w:type="spellStart"/>
      <w:r>
        <w:t>koenig</w:t>
      </w:r>
      <w:proofErr w:type="spellEnd"/>
      <w:r>
        <w:t xml:space="preserve"> ist </w:t>
      </w:r>
      <w:proofErr w:type="spellStart"/>
      <w:r>
        <w:t>uber</w:t>
      </w:r>
      <w:proofErr w:type="spellEnd"/>
      <w:r>
        <w:t xml:space="preserve"> das ganz </w:t>
      </w:r>
      <w:proofErr w:type="spellStart"/>
      <w:r>
        <w:t>land</w:t>
      </w:r>
      <w:proofErr w:type="spellEnd"/>
      <w:r>
        <w:t xml:space="preserve"> gesetzt / das </w:t>
      </w:r>
      <w:proofErr w:type="spellStart"/>
      <w:r>
        <w:t>feld</w:t>
      </w:r>
      <w:proofErr w:type="spellEnd"/>
      <w:r>
        <w:t xml:space="preserve"> zu </w:t>
      </w:r>
      <w:proofErr w:type="spellStart"/>
      <w:r>
        <w:t>bawen</w:t>
      </w:r>
      <w:proofErr w:type="spellEnd"/>
      <w:r>
        <w:t xml:space="preserve">. </w:t>
      </w:r>
    </w:p>
    <w:p w14:paraId="118FA65B" w14:textId="77777777" w:rsidR="007245B2" w:rsidRDefault="007245B2" w:rsidP="007245B2">
      <w:pPr>
        <w:pStyle w:val="StandardWeb"/>
      </w:pPr>
      <w:proofErr w:type="spellStart"/>
      <w:r>
        <w:t>Derhalbenn</w:t>
      </w:r>
      <w:proofErr w:type="spellEnd"/>
      <w:r>
        <w:t xml:space="preserve"> / wen wir der </w:t>
      </w:r>
      <w:proofErr w:type="spellStart"/>
      <w:r>
        <w:t>Obirckeit</w:t>
      </w:r>
      <w:proofErr w:type="spellEnd"/>
      <w:r>
        <w:t xml:space="preserve"> </w:t>
      </w:r>
      <w:proofErr w:type="spellStart"/>
      <w:r>
        <w:t>fuercht</w:t>
      </w:r>
      <w:proofErr w:type="spellEnd"/>
      <w:r>
        <w:t xml:space="preserve"> / ehre / </w:t>
      </w:r>
      <w:proofErr w:type="spellStart"/>
      <w:r>
        <w:t>schos</w:t>
      </w:r>
      <w:proofErr w:type="spellEnd"/>
      <w:r>
        <w:t xml:space="preserve"> / zoll / geben und ihre </w:t>
      </w:r>
      <w:proofErr w:type="spellStart"/>
      <w:r>
        <w:t>ordnunge</w:t>
      </w:r>
      <w:proofErr w:type="spellEnd"/>
      <w:r>
        <w:t xml:space="preserve"> halten / </w:t>
      </w:r>
      <w:proofErr w:type="spellStart"/>
      <w:r>
        <w:t>soellen</w:t>
      </w:r>
      <w:proofErr w:type="spellEnd"/>
      <w:r>
        <w:t xml:space="preserve"> wir auch nicht </w:t>
      </w:r>
      <w:proofErr w:type="spellStart"/>
      <w:r>
        <w:t>dencken</w:t>
      </w:r>
      <w:proofErr w:type="spellEnd"/>
      <w:r>
        <w:t xml:space="preserve"> / das wir solche </w:t>
      </w:r>
      <w:proofErr w:type="spellStart"/>
      <w:r>
        <w:t>fuercht</w:t>
      </w:r>
      <w:proofErr w:type="spellEnd"/>
      <w:r>
        <w:t xml:space="preserve"> / ehre / </w:t>
      </w:r>
      <w:proofErr w:type="spellStart"/>
      <w:r>
        <w:t>schos</w:t>
      </w:r>
      <w:proofErr w:type="spellEnd"/>
      <w:r>
        <w:t xml:space="preserve"> / zoll / gehorsam / </w:t>
      </w:r>
      <w:proofErr w:type="spellStart"/>
      <w:r>
        <w:t>dene</w:t>
      </w:r>
      <w:proofErr w:type="spellEnd"/>
      <w:r>
        <w:t xml:space="preserve"> </w:t>
      </w:r>
      <w:proofErr w:type="spellStart"/>
      <w:r>
        <w:t>personen</w:t>
      </w:r>
      <w:proofErr w:type="spellEnd"/>
      <w:r>
        <w:t xml:space="preserve"> so es </w:t>
      </w:r>
      <w:proofErr w:type="spellStart"/>
      <w:r>
        <w:t>foddern</w:t>
      </w:r>
      <w:proofErr w:type="spellEnd"/>
      <w:r>
        <w:t xml:space="preserve"> </w:t>
      </w:r>
      <w:proofErr w:type="spellStart"/>
      <w:r>
        <w:t>gebenn</w:t>
      </w:r>
      <w:proofErr w:type="spellEnd"/>
      <w:r>
        <w:t xml:space="preserve"> / sondern dem der durch S. Paulus spricht / </w:t>
      </w:r>
      <w:proofErr w:type="spellStart"/>
      <w:r>
        <w:t>Rho</w:t>
      </w:r>
      <w:proofErr w:type="spellEnd"/>
      <w:r>
        <w:t xml:space="preserve">. 13. Gebt / </w:t>
      </w:r>
      <w:proofErr w:type="spellStart"/>
      <w:r>
        <w:t>schos</w:t>
      </w:r>
      <w:proofErr w:type="spellEnd"/>
      <w:r>
        <w:t xml:space="preserve"> / zoll / </w:t>
      </w:r>
      <w:proofErr w:type="spellStart"/>
      <w:r>
        <w:t>fuercht</w:t>
      </w:r>
      <w:proofErr w:type="spellEnd"/>
      <w:r>
        <w:t xml:space="preserve"> / ehre / dem / dem ihrs schuldig </w:t>
      </w:r>
      <w:proofErr w:type="spellStart"/>
      <w:r>
        <w:t>seyt</w:t>
      </w:r>
      <w:proofErr w:type="spellEnd"/>
      <w:r>
        <w:t xml:space="preserve"> / </w:t>
      </w:r>
      <w:proofErr w:type="spellStart"/>
      <w:r>
        <w:t>unnd</w:t>
      </w:r>
      <w:proofErr w:type="spellEnd"/>
      <w:r>
        <w:t xml:space="preserve"> durch S. Peter / 1. Pet. 2. Seit unterthan aller menschlicher </w:t>
      </w:r>
      <w:proofErr w:type="spellStart"/>
      <w:r>
        <w:t>ordenung</w:t>
      </w:r>
      <w:proofErr w:type="spellEnd"/>
      <w:r>
        <w:t xml:space="preserve"> / </w:t>
      </w:r>
      <w:proofErr w:type="spellStart"/>
      <w:r>
        <w:t>umb</w:t>
      </w:r>
      <w:proofErr w:type="spellEnd"/>
      <w:r>
        <w:t xml:space="preserve"> des Herrn willen / es </w:t>
      </w:r>
      <w:proofErr w:type="spellStart"/>
      <w:r>
        <w:t>sey</w:t>
      </w:r>
      <w:proofErr w:type="spellEnd"/>
      <w:r>
        <w:t xml:space="preserve"> dem </w:t>
      </w:r>
      <w:proofErr w:type="spellStart"/>
      <w:r>
        <w:t>Koenig</w:t>
      </w:r>
      <w:proofErr w:type="spellEnd"/>
      <w:r>
        <w:t xml:space="preserve"> / als dem </w:t>
      </w:r>
      <w:proofErr w:type="spellStart"/>
      <w:r>
        <w:t>ubersten</w:t>
      </w:r>
      <w:proofErr w:type="spellEnd"/>
      <w:r>
        <w:t xml:space="preserve"> / </w:t>
      </w:r>
      <w:proofErr w:type="spellStart"/>
      <w:r>
        <w:t>odder</w:t>
      </w:r>
      <w:proofErr w:type="spellEnd"/>
      <w:r>
        <w:t xml:space="preserve"> den Pflegern / als den gesandten von ihm / zur </w:t>
      </w:r>
      <w:proofErr w:type="spellStart"/>
      <w:r>
        <w:t>rache</w:t>
      </w:r>
      <w:proofErr w:type="spellEnd"/>
      <w:r>
        <w:t xml:space="preserve"> der </w:t>
      </w:r>
      <w:proofErr w:type="spellStart"/>
      <w:r>
        <w:t>ubelthetter</w:t>
      </w:r>
      <w:proofErr w:type="spellEnd"/>
      <w:r>
        <w:t xml:space="preserve"> / </w:t>
      </w:r>
      <w:proofErr w:type="spellStart"/>
      <w:r>
        <w:t>unnd</w:t>
      </w:r>
      <w:proofErr w:type="spellEnd"/>
      <w:r>
        <w:t xml:space="preserve"> zu lobe der </w:t>
      </w:r>
      <w:proofErr w:type="spellStart"/>
      <w:r>
        <w:t>wolthetter</w:t>
      </w:r>
      <w:proofErr w:type="spellEnd"/>
      <w:r>
        <w:t xml:space="preserve">. </w:t>
      </w:r>
    </w:p>
    <w:p w14:paraId="4EEDA1FC" w14:textId="77777777" w:rsidR="007245B2" w:rsidRDefault="007245B2" w:rsidP="007245B2">
      <w:pPr>
        <w:pStyle w:val="StandardWeb"/>
      </w:pPr>
      <w:proofErr w:type="spellStart"/>
      <w:r>
        <w:t>Wher</w:t>
      </w:r>
      <w:proofErr w:type="spellEnd"/>
      <w:r>
        <w:t xml:space="preserve"> aber </w:t>
      </w:r>
      <w:proofErr w:type="spellStart"/>
      <w:r>
        <w:t>auffruerisch</w:t>
      </w:r>
      <w:proofErr w:type="spellEnd"/>
      <w:r>
        <w:t xml:space="preserve"> ist / gleich wie sich Absalon </w:t>
      </w:r>
      <w:proofErr w:type="spellStart"/>
      <w:r>
        <w:t>widder</w:t>
      </w:r>
      <w:proofErr w:type="spellEnd"/>
      <w:r>
        <w:t xml:space="preserve"> seinen </w:t>
      </w:r>
      <w:proofErr w:type="spellStart"/>
      <w:r>
        <w:t>vater</w:t>
      </w:r>
      <w:proofErr w:type="spellEnd"/>
      <w:r>
        <w:t xml:space="preserve"> </w:t>
      </w:r>
      <w:proofErr w:type="spellStart"/>
      <w:r>
        <w:t>koenig</w:t>
      </w:r>
      <w:proofErr w:type="spellEnd"/>
      <w:r>
        <w:t xml:space="preserve"> David rottet / </w:t>
      </w:r>
      <w:proofErr w:type="spellStart"/>
      <w:r>
        <w:t>odder</w:t>
      </w:r>
      <w:proofErr w:type="spellEnd"/>
      <w:r>
        <w:t xml:space="preserve"> einen </w:t>
      </w:r>
      <w:proofErr w:type="spellStart"/>
      <w:r>
        <w:t>bund</w:t>
      </w:r>
      <w:proofErr w:type="spellEnd"/>
      <w:r>
        <w:t xml:space="preserve"> </w:t>
      </w:r>
      <w:proofErr w:type="spellStart"/>
      <w:r>
        <w:t>widder</w:t>
      </w:r>
      <w:proofErr w:type="spellEnd"/>
      <w:r>
        <w:t xml:space="preserve"> die </w:t>
      </w:r>
      <w:proofErr w:type="spellStart"/>
      <w:r>
        <w:t>Obirckeyt</w:t>
      </w:r>
      <w:proofErr w:type="spellEnd"/>
      <w:r>
        <w:t xml:space="preserve"> macht / gleich wie </w:t>
      </w:r>
      <w:proofErr w:type="spellStart"/>
      <w:r>
        <w:t>Bigdan</w:t>
      </w:r>
      <w:proofErr w:type="spellEnd"/>
      <w:r>
        <w:t xml:space="preserve"> </w:t>
      </w:r>
      <w:proofErr w:type="spellStart"/>
      <w:r>
        <w:t>unnd</w:t>
      </w:r>
      <w:proofErr w:type="spellEnd"/>
      <w:r>
        <w:t xml:space="preserve"> Theres / </w:t>
      </w:r>
      <w:proofErr w:type="spellStart"/>
      <w:r>
        <w:t>widder</w:t>
      </w:r>
      <w:proofErr w:type="spellEnd"/>
      <w:r>
        <w:t xml:space="preserve"> den </w:t>
      </w:r>
      <w:proofErr w:type="spellStart"/>
      <w:r>
        <w:t>Koenig</w:t>
      </w:r>
      <w:proofErr w:type="spellEnd"/>
      <w:r>
        <w:t xml:space="preserve"> Ahasveros / der wisse dass ehr nicht der </w:t>
      </w:r>
      <w:proofErr w:type="spellStart"/>
      <w:r>
        <w:t>Obirckeit</w:t>
      </w:r>
      <w:proofErr w:type="spellEnd"/>
      <w:r>
        <w:t xml:space="preserve"> / sondern Gott </w:t>
      </w:r>
      <w:proofErr w:type="spellStart"/>
      <w:r>
        <w:t>selbs</w:t>
      </w:r>
      <w:proofErr w:type="spellEnd"/>
      <w:r>
        <w:t xml:space="preserve"> </w:t>
      </w:r>
      <w:proofErr w:type="spellStart"/>
      <w:r>
        <w:t>widder</w:t>
      </w:r>
      <w:proofErr w:type="spellEnd"/>
      <w:r>
        <w:t xml:space="preserve"> strebet / und endlich / wie </w:t>
      </w:r>
      <w:proofErr w:type="spellStart"/>
      <w:r>
        <w:t>ihene</w:t>
      </w:r>
      <w:proofErr w:type="spellEnd"/>
      <w:r>
        <w:t xml:space="preserve"> / </w:t>
      </w:r>
      <w:proofErr w:type="spellStart"/>
      <w:r>
        <w:t>drueber</w:t>
      </w:r>
      <w:proofErr w:type="spellEnd"/>
      <w:r>
        <w:t xml:space="preserve"> zu </w:t>
      </w:r>
      <w:proofErr w:type="spellStart"/>
      <w:r>
        <w:t>scheittern</w:t>
      </w:r>
      <w:proofErr w:type="spellEnd"/>
      <w:r>
        <w:t xml:space="preserve"> wird gehen / wie auch S. Paulus zeuget da ehr spricht / </w:t>
      </w:r>
      <w:proofErr w:type="spellStart"/>
      <w:r>
        <w:t>Rho</w:t>
      </w:r>
      <w:proofErr w:type="spellEnd"/>
      <w:r>
        <w:t xml:space="preserve">. 13. Die </w:t>
      </w:r>
      <w:proofErr w:type="spellStart"/>
      <w:r>
        <w:t>gewalt</w:t>
      </w:r>
      <w:proofErr w:type="spellEnd"/>
      <w:r>
        <w:t xml:space="preserve"> so allenthalben ist / die ist von Gott verordnet / also dass / </w:t>
      </w:r>
      <w:proofErr w:type="spellStart"/>
      <w:r>
        <w:t>wher</w:t>
      </w:r>
      <w:proofErr w:type="spellEnd"/>
      <w:r>
        <w:t xml:space="preserve"> sich </w:t>
      </w:r>
      <w:proofErr w:type="spellStart"/>
      <w:r>
        <w:t>widder</w:t>
      </w:r>
      <w:proofErr w:type="spellEnd"/>
      <w:r>
        <w:t xml:space="preserve"> die </w:t>
      </w:r>
      <w:proofErr w:type="spellStart"/>
      <w:r>
        <w:t>gewalt</w:t>
      </w:r>
      <w:proofErr w:type="spellEnd"/>
      <w:r>
        <w:t xml:space="preserve"> setzt / der widderstrebet Gottes </w:t>
      </w:r>
      <w:proofErr w:type="spellStart"/>
      <w:r>
        <w:t>ordnung</w:t>
      </w:r>
      <w:proofErr w:type="spellEnd"/>
      <w:r>
        <w:t xml:space="preserve"> / die aber widderstreben / werden </w:t>
      </w:r>
      <w:proofErr w:type="spellStart"/>
      <w:r>
        <w:t>uber</w:t>
      </w:r>
      <w:proofErr w:type="spellEnd"/>
      <w:r>
        <w:t xml:space="preserve"> sich ein urteil </w:t>
      </w:r>
      <w:proofErr w:type="spellStart"/>
      <w:r>
        <w:t>entpfahen</w:t>
      </w:r>
      <w:proofErr w:type="spellEnd"/>
      <w:r>
        <w:t xml:space="preserve">. </w:t>
      </w:r>
    </w:p>
    <w:p w14:paraId="0D6C31D8" w14:textId="77777777" w:rsidR="007245B2" w:rsidRDefault="007245B2" w:rsidP="007245B2">
      <w:pPr>
        <w:pStyle w:val="StandardWeb"/>
      </w:pPr>
      <w:proofErr w:type="spellStart"/>
      <w:r>
        <w:t>Drumb</w:t>
      </w:r>
      <w:proofErr w:type="spellEnd"/>
      <w:r>
        <w:t xml:space="preserve"> </w:t>
      </w:r>
      <w:proofErr w:type="spellStart"/>
      <w:r>
        <w:t>wolt</w:t>
      </w:r>
      <w:proofErr w:type="spellEnd"/>
      <w:r>
        <w:t xml:space="preserve"> ich </w:t>
      </w:r>
      <w:proofErr w:type="spellStart"/>
      <w:r>
        <w:t>wundschenn</w:t>
      </w:r>
      <w:proofErr w:type="spellEnd"/>
      <w:r>
        <w:t xml:space="preserve"> / nicht alleine / das dieser </w:t>
      </w:r>
      <w:proofErr w:type="spellStart"/>
      <w:r>
        <w:t>spruch</w:t>
      </w:r>
      <w:proofErr w:type="spellEnd"/>
      <w:r>
        <w:t xml:space="preserve"> Salomo / an </w:t>
      </w:r>
      <w:proofErr w:type="spellStart"/>
      <w:r>
        <w:t>allenn</w:t>
      </w:r>
      <w:proofErr w:type="spellEnd"/>
      <w:r>
        <w:t xml:space="preserve"> Thoren </w:t>
      </w:r>
      <w:proofErr w:type="spellStart"/>
      <w:r>
        <w:t>unnd</w:t>
      </w:r>
      <w:proofErr w:type="spellEnd"/>
      <w:r>
        <w:t xml:space="preserve"> </w:t>
      </w:r>
      <w:proofErr w:type="spellStart"/>
      <w:r>
        <w:t>Radhewsern</w:t>
      </w:r>
      <w:proofErr w:type="spellEnd"/>
      <w:r>
        <w:t xml:space="preserve"> / mit </w:t>
      </w:r>
      <w:proofErr w:type="spellStart"/>
      <w:r>
        <w:t>grossen</w:t>
      </w:r>
      <w:proofErr w:type="spellEnd"/>
      <w:r>
        <w:t xml:space="preserve"> </w:t>
      </w:r>
      <w:proofErr w:type="spellStart"/>
      <w:r>
        <w:t>buchstaben</w:t>
      </w:r>
      <w:proofErr w:type="spellEnd"/>
      <w:r>
        <w:t xml:space="preserve"> geschrieben </w:t>
      </w:r>
      <w:proofErr w:type="spellStart"/>
      <w:r>
        <w:t>stuend</w:t>
      </w:r>
      <w:proofErr w:type="spellEnd"/>
      <w:r>
        <w:t xml:space="preserve"> / da ehr spricht / Pro. 24. Mein </w:t>
      </w:r>
      <w:proofErr w:type="spellStart"/>
      <w:r>
        <w:t>kind</w:t>
      </w:r>
      <w:proofErr w:type="spellEnd"/>
      <w:r>
        <w:t xml:space="preserve"> </w:t>
      </w:r>
      <w:proofErr w:type="spellStart"/>
      <w:r>
        <w:t>fuerchte</w:t>
      </w:r>
      <w:proofErr w:type="spellEnd"/>
      <w:r>
        <w:t xml:space="preserve"> Gott </w:t>
      </w:r>
      <w:proofErr w:type="spellStart"/>
      <w:r>
        <w:t>unnd</w:t>
      </w:r>
      <w:proofErr w:type="spellEnd"/>
      <w:r>
        <w:t xml:space="preserve"> den </w:t>
      </w:r>
      <w:proofErr w:type="spellStart"/>
      <w:r>
        <w:t>Koenig</w:t>
      </w:r>
      <w:proofErr w:type="spellEnd"/>
      <w:r>
        <w:t xml:space="preserve"> / und menge dich nicht unter die </w:t>
      </w:r>
      <w:proofErr w:type="spellStart"/>
      <w:r>
        <w:t>auffruerischen</w:t>
      </w:r>
      <w:proofErr w:type="spellEnd"/>
      <w:r>
        <w:t xml:space="preserve"> / den ihr verderben wird </w:t>
      </w:r>
      <w:proofErr w:type="spellStart"/>
      <w:r>
        <w:t>ploetzlich</w:t>
      </w:r>
      <w:proofErr w:type="spellEnd"/>
      <w:r>
        <w:t xml:space="preserve"> entstehen / sondern auch von </w:t>
      </w:r>
      <w:proofErr w:type="spellStart"/>
      <w:r>
        <w:t>predigern</w:t>
      </w:r>
      <w:proofErr w:type="spellEnd"/>
      <w:r>
        <w:t xml:space="preserve"> </w:t>
      </w:r>
      <w:proofErr w:type="spellStart"/>
      <w:r>
        <w:t>offt</w:t>
      </w:r>
      <w:proofErr w:type="spellEnd"/>
      <w:r>
        <w:t xml:space="preserve"> ausgestrichen </w:t>
      </w:r>
      <w:proofErr w:type="spellStart"/>
      <w:r>
        <w:t>wuerde</w:t>
      </w:r>
      <w:proofErr w:type="spellEnd"/>
      <w:r>
        <w:t xml:space="preserve"> / </w:t>
      </w:r>
      <w:proofErr w:type="spellStart"/>
      <w:r>
        <w:t>beyde</w:t>
      </w:r>
      <w:proofErr w:type="spellEnd"/>
      <w:r>
        <w:t xml:space="preserve"> was der </w:t>
      </w:r>
      <w:proofErr w:type="spellStart"/>
      <w:r>
        <w:t>Obirckeit</w:t>
      </w:r>
      <w:proofErr w:type="spellEnd"/>
      <w:r>
        <w:t xml:space="preserve"> </w:t>
      </w:r>
      <w:proofErr w:type="spellStart"/>
      <w:r>
        <w:t>unnd</w:t>
      </w:r>
      <w:proofErr w:type="spellEnd"/>
      <w:r>
        <w:t xml:space="preserve"> </w:t>
      </w:r>
      <w:proofErr w:type="spellStart"/>
      <w:r>
        <w:t>unterthanen</w:t>
      </w:r>
      <w:proofErr w:type="spellEnd"/>
      <w:r>
        <w:t xml:space="preserve"> </w:t>
      </w:r>
      <w:proofErr w:type="spellStart"/>
      <w:r>
        <w:t>ampt</w:t>
      </w:r>
      <w:proofErr w:type="spellEnd"/>
      <w:r>
        <w:t xml:space="preserve"> </w:t>
      </w:r>
      <w:proofErr w:type="spellStart"/>
      <w:r>
        <w:t>sey</w:t>
      </w:r>
      <w:proofErr w:type="spellEnd"/>
      <w:r>
        <w:t xml:space="preserve"> / was gilts es </w:t>
      </w:r>
      <w:proofErr w:type="spellStart"/>
      <w:r>
        <w:t>wuerde</w:t>
      </w:r>
      <w:proofErr w:type="spellEnd"/>
      <w:r>
        <w:t xml:space="preserve"> mehr </w:t>
      </w:r>
      <w:proofErr w:type="spellStart"/>
      <w:r>
        <w:t>gerechtickeit</w:t>
      </w:r>
      <w:proofErr w:type="spellEnd"/>
      <w:r>
        <w:t xml:space="preserve"> / </w:t>
      </w:r>
      <w:proofErr w:type="spellStart"/>
      <w:r>
        <w:t>friedes</w:t>
      </w:r>
      <w:proofErr w:type="spellEnd"/>
      <w:r>
        <w:t xml:space="preserve"> / </w:t>
      </w:r>
      <w:proofErr w:type="spellStart"/>
      <w:r>
        <w:t>gedult</w:t>
      </w:r>
      <w:proofErr w:type="spellEnd"/>
      <w:r>
        <w:t xml:space="preserve"> / </w:t>
      </w:r>
      <w:proofErr w:type="spellStart"/>
      <w:r>
        <w:t>auff</w:t>
      </w:r>
      <w:proofErr w:type="spellEnd"/>
      <w:r>
        <w:t xml:space="preserve"> erden </w:t>
      </w:r>
      <w:proofErr w:type="spellStart"/>
      <w:r>
        <w:t>funden</w:t>
      </w:r>
      <w:proofErr w:type="spellEnd"/>
      <w:r>
        <w:t xml:space="preserve"> werden? </w:t>
      </w:r>
    </w:p>
    <w:p w14:paraId="0AC0D129" w14:textId="77777777" w:rsidR="007245B2" w:rsidRDefault="007245B2" w:rsidP="007245B2">
      <w:pPr>
        <w:pStyle w:val="StandardWeb"/>
      </w:pPr>
      <w:r>
        <w:t xml:space="preserve">Summa Gott </w:t>
      </w:r>
      <w:proofErr w:type="spellStart"/>
      <w:r>
        <w:t>wil</w:t>
      </w:r>
      <w:proofErr w:type="spellEnd"/>
      <w:r>
        <w:t xml:space="preserve"> haben / das die </w:t>
      </w:r>
      <w:proofErr w:type="spellStart"/>
      <w:r>
        <w:t>Obirkeyt</w:t>
      </w:r>
      <w:proofErr w:type="spellEnd"/>
      <w:r>
        <w:t xml:space="preserve"> / mit Gottes furcht regieren </w:t>
      </w:r>
      <w:proofErr w:type="spellStart"/>
      <w:r>
        <w:t>sol</w:t>
      </w:r>
      <w:proofErr w:type="spellEnd"/>
      <w:r>
        <w:t xml:space="preserve"> / </w:t>
      </w:r>
      <w:proofErr w:type="spellStart"/>
      <w:r>
        <w:t>unnd</w:t>
      </w:r>
      <w:proofErr w:type="spellEnd"/>
      <w:r>
        <w:t xml:space="preserve"> das man ihr mit Gottes furcht gehorsam </w:t>
      </w:r>
      <w:proofErr w:type="spellStart"/>
      <w:r>
        <w:t>seyn</w:t>
      </w:r>
      <w:proofErr w:type="spellEnd"/>
      <w:r>
        <w:t xml:space="preserve"> </w:t>
      </w:r>
      <w:proofErr w:type="spellStart"/>
      <w:r>
        <w:t>sol</w:t>
      </w:r>
      <w:proofErr w:type="spellEnd"/>
      <w:r>
        <w:t xml:space="preserve"> / biss an </w:t>
      </w:r>
      <w:proofErr w:type="spellStart"/>
      <w:r>
        <w:t>Juengsten</w:t>
      </w:r>
      <w:proofErr w:type="spellEnd"/>
      <w:r>
        <w:t xml:space="preserve"> tag / an </w:t>
      </w:r>
      <w:proofErr w:type="spellStart"/>
      <w:r>
        <w:t>wilchem</w:t>
      </w:r>
      <w:proofErr w:type="spellEnd"/>
      <w:r>
        <w:t xml:space="preserve"> / nicht alleine die </w:t>
      </w:r>
      <w:proofErr w:type="spellStart"/>
      <w:r>
        <w:t>Obrickeyt</w:t>
      </w:r>
      <w:proofErr w:type="spellEnd"/>
      <w:r>
        <w:t xml:space="preserve"> </w:t>
      </w:r>
      <w:proofErr w:type="spellStart"/>
      <w:r>
        <w:t>auffgehabenn</w:t>
      </w:r>
      <w:proofErr w:type="spellEnd"/>
      <w:r>
        <w:t xml:space="preserve"> / sondern auch die ganz </w:t>
      </w:r>
      <w:proofErr w:type="spellStart"/>
      <w:r>
        <w:t>welt</w:t>
      </w:r>
      <w:proofErr w:type="spellEnd"/>
      <w:r>
        <w:t xml:space="preserve"> mit </w:t>
      </w:r>
      <w:proofErr w:type="spellStart"/>
      <w:r>
        <w:t>fewer</w:t>
      </w:r>
      <w:proofErr w:type="spellEnd"/>
      <w:r>
        <w:t xml:space="preserve"> </w:t>
      </w:r>
      <w:proofErr w:type="spellStart"/>
      <w:r>
        <w:t>verbrand</w:t>
      </w:r>
      <w:proofErr w:type="spellEnd"/>
      <w:r>
        <w:t xml:space="preserve"> wird werden. </w:t>
      </w:r>
    </w:p>
    <w:p w14:paraId="2224D362" w14:textId="77777777" w:rsidR="007245B2" w:rsidRDefault="007245B2" w:rsidP="007245B2">
      <w:pPr>
        <w:pStyle w:val="StandardWeb"/>
      </w:pPr>
      <w:proofErr w:type="spellStart"/>
      <w:r>
        <w:t>Sihe</w:t>
      </w:r>
      <w:proofErr w:type="spellEnd"/>
      <w:r>
        <w:t xml:space="preserve"> dieser </w:t>
      </w:r>
      <w:proofErr w:type="spellStart"/>
      <w:r>
        <w:t>ursach</w:t>
      </w:r>
      <w:proofErr w:type="spellEnd"/>
      <w:r>
        <w:t xml:space="preserve"> halben / wird </w:t>
      </w:r>
      <w:proofErr w:type="spellStart"/>
      <w:r>
        <w:t>teglich</w:t>
      </w:r>
      <w:proofErr w:type="spellEnd"/>
      <w:r>
        <w:t xml:space="preserve"> das heilig Evangelion </w:t>
      </w:r>
      <w:proofErr w:type="spellStart"/>
      <w:r>
        <w:t>geprediget</w:t>
      </w:r>
      <w:proofErr w:type="spellEnd"/>
      <w:r>
        <w:t xml:space="preserve"> / </w:t>
      </w:r>
      <w:proofErr w:type="spellStart"/>
      <w:r>
        <w:t>auff</w:t>
      </w:r>
      <w:proofErr w:type="spellEnd"/>
      <w:r>
        <w:t xml:space="preserve"> das wir im </w:t>
      </w:r>
      <w:proofErr w:type="spellStart"/>
      <w:r>
        <w:t>glawben</w:t>
      </w:r>
      <w:proofErr w:type="spellEnd"/>
      <w:r>
        <w:t xml:space="preserve"> liebe </w:t>
      </w:r>
      <w:proofErr w:type="spellStart"/>
      <w:r>
        <w:t>gedult</w:t>
      </w:r>
      <w:proofErr w:type="spellEnd"/>
      <w:r>
        <w:t xml:space="preserve"> </w:t>
      </w:r>
      <w:proofErr w:type="spellStart"/>
      <w:r>
        <w:t>unn</w:t>
      </w:r>
      <w:proofErr w:type="spellEnd"/>
      <w:r>
        <w:t xml:space="preserve"> </w:t>
      </w:r>
      <w:proofErr w:type="spellStart"/>
      <w:r>
        <w:t>hoffnung</w:t>
      </w:r>
      <w:proofErr w:type="spellEnd"/>
      <w:r>
        <w:t xml:space="preserve"> erfunden werden / am tage des Herrn / </w:t>
      </w:r>
      <w:proofErr w:type="spellStart"/>
      <w:r>
        <w:t>wilcher</w:t>
      </w:r>
      <w:proofErr w:type="spellEnd"/>
      <w:r>
        <w:t xml:space="preserve"> </w:t>
      </w:r>
      <w:proofErr w:type="spellStart"/>
      <w:r>
        <w:t>komen</w:t>
      </w:r>
      <w:proofErr w:type="spellEnd"/>
      <w:r>
        <w:t xml:space="preserve"> wird </w:t>
      </w:r>
      <w:proofErr w:type="spellStart"/>
      <w:r>
        <w:t>unnersehens</w:t>
      </w:r>
      <w:proofErr w:type="spellEnd"/>
      <w:r>
        <w:t xml:space="preserve"> / wie ein </w:t>
      </w:r>
      <w:proofErr w:type="spellStart"/>
      <w:r>
        <w:t>dieb</w:t>
      </w:r>
      <w:proofErr w:type="spellEnd"/>
      <w:r>
        <w:t xml:space="preserve"> in der </w:t>
      </w:r>
      <w:proofErr w:type="spellStart"/>
      <w:r>
        <w:t>nacht</w:t>
      </w:r>
      <w:proofErr w:type="spellEnd"/>
      <w:r>
        <w:t xml:space="preserve"> / an </w:t>
      </w:r>
      <w:proofErr w:type="spellStart"/>
      <w:r>
        <w:t>wilchem</w:t>
      </w:r>
      <w:proofErr w:type="spellEnd"/>
      <w:r>
        <w:t xml:space="preserve"> auch der Herr alle </w:t>
      </w:r>
      <w:proofErr w:type="spellStart"/>
      <w:r>
        <w:t>unglewbigen</w:t>
      </w:r>
      <w:proofErr w:type="spellEnd"/>
      <w:r>
        <w:t xml:space="preserve"> zum ewigen </w:t>
      </w:r>
      <w:proofErr w:type="spellStart"/>
      <w:r>
        <w:t>fewer</w:t>
      </w:r>
      <w:proofErr w:type="spellEnd"/>
      <w:r>
        <w:t xml:space="preserve"> verdammen / allen </w:t>
      </w:r>
      <w:proofErr w:type="spellStart"/>
      <w:r>
        <w:t>glewbigen</w:t>
      </w:r>
      <w:proofErr w:type="spellEnd"/>
      <w:r>
        <w:t xml:space="preserve"> aber dass </w:t>
      </w:r>
      <w:proofErr w:type="spellStart"/>
      <w:r>
        <w:t>verheissen</w:t>
      </w:r>
      <w:proofErr w:type="spellEnd"/>
      <w:r>
        <w:t xml:space="preserve"> ewige leben geben wird. </w:t>
      </w:r>
    </w:p>
    <w:p w14:paraId="79CE26FF" w14:textId="77777777" w:rsidR="007245B2" w:rsidRDefault="007245B2" w:rsidP="007245B2">
      <w:pPr>
        <w:pStyle w:val="StandardWeb"/>
      </w:pPr>
      <w:r>
        <w:t xml:space="preserve">So </w:t>
      </w:r>
      <w:proofErr w:type="spellStart"/>
      <w:r>
        <w:t>glewbe</w:t>
      </w:r>
      <w:proofErr w:type="spellEnd"/>
      <w:r>
        <w:t xml:space="preserve"> ich </w:t>
      </w:r>
      <w:proofErr w:type="spellStart"/>
      <w:r>
        <w:t>unnd</w:t>
      </w:r>
      <w:proofErr w:type="spellEnd"/>
      <w:r>
        <w:t xml:space="preserve"> </w:t>
      </w:r>
      <w:proofErr w:type="spellStart"/>
      <w:r>
        <w:t>beschlies</w:t>
      </w:r>
      <w:proofErr w:type="spellEnd"/>
      <w:r>
        <w:t xml:space="preserve"> damit / dass unser lieber Herr </w:t>
      </w:r>
      <w:proofErr w:type="spellStart"/>
      <w:r>
        <w:t>Jhesu</w:t>
      </w:r>
      <w:proofErr w:type="spellEnd"/>
      <w:r>
        <w:t xml:space="preserve"> Christ / </w:t>
      </w:r>
      <w:proofErr w:type="spellStart"/>
      <w:r>
        <w:t>inn</w:t>
      </w:r>
      <w:proofErr w:type="spellEnd"/>
      <w:r>
        <w:t xml:space="preserve"> </w:t>
      </w:r>
      <w:proofErr w:type="spellStart"/>
      <w:r>
        <w:t>seyner</w:t>
      </w:r>
      <w:proofErr w:type="spellEnd"/>
      <w:r>
        <w:t xml:space="preserve"> </w:t>
      </w:r>
      <w:proofErr w:type="spellStart"/>
      <w:r>
        <w:t>zukunfft</w:t>
      </w:r>
      <w:proofErr w:type="spellEnd"/>
      <w:r>
        <w:t xml:space="preserve"> / auch diesen </w:t>
      </w:r>
      <w:proofErr w:type="spellStart"/>
      <w:r>
        <w:t>meynen</w:t>
      </w:r>
      <w:proofErr w:type="spellEnd"/>
      <w:r>
        <w:t xml:space="preserve"> </w:t>
      </w:r>
      <w:proofErr w:type="spellStart"/>
      <w:r>
        <w:t>suendlichen</w:t>
      </w:r>
      <w:proofErr w:type="spellEnd"/>
      <w:r>
        <w:t xml:space="preserve"> und sterblichen leib / wen ehr </w:t>
      </w:r>
      <w:proofErr w:type="spellStart"/>
      <w:r>
        <w:t>entschlaffen</w:t>
      </w:r>
      <w:proofErr w:type="spellEnd"/>
      <w:r>
        <w:t xml:space="preserve"> ist / aus dem grabe </w:t>
      </w:r>
      <w:proofErr w:type="spellStart"/>
      <w:r>
        <w:t>auffer</w:t>
      </w:r>
      <w:proofErr w:type="spellEnd"/>
      <w:r>
        <w:t xml:space="preserve"> wecken / </w:t>
      </w:r>
      <w:proofErr w:type="spellStart"/>
      <w:r>
        <w:t>odder</w:t>
      </w:r>
      <w:proofErr w:type="spellEnd"/>
      <w:r>
        <w:t xml:space="preserve"> </w:t>
      </w:r>
      <w:proofErr w:type="spellStart"/>
      <w:r>
        <w:t>when</w:t>
      </w:r>
      <w:proofErr w:type="spellEnd"/>
      <w:r>
        <w:t xml:space="preserve"> ihn der </w:t>
      </w:r>
      <w:proofErr w:type="spellStart"/>
      <w:r>
        <w:t>Juengste</w:t>
      </w:r>
      <w:proofErr w:type="spellEnd"/>
      <w:r>
        <w:t xml:space="preserve"> tag lebend </w:t>
      </w:r>
      <w:proofErr w:type="spellStart"/>
      <w:r>
        <w:t>ergreifft</w:t>
      </w:r>
      <w:proofErr w:type="spellEnd"/>
      <w:r>
        <w:t xml:space="preserve"> / </w:t>
      </w:r>
      <w:proofErr w:type="spellStart"/>
      <w:r>
        <w:t>ploetzlich</w:t>
      </w:r>
      <w:proofErr w:type="spellEnd"/>
      <w:r>
        <w:t xml:space="preserve"> </w:t>
      </w:r>
      <w:proofErr w:type="spellStart"/>
      <w:r>
        <w:t>verendern</w:t>
      </w:r>
      <w:proofErr w:type="spellEnd"/>
      <w:r>
        <w:t xml:space="preserve"> wird / </w:t>
      </w:r>
      <w:proofErr w:type="spellStart"/>
      <w:r>
        <w:t>unnd</w:t>
      </w:r>
      <w:proofErr w:type="spellEnd"/>
      <w:r>
        <w:t xml:space="preserve"> </w:t>
      </w:r>
      <w:proofErr w:type="spellStart"/>
      <w:r>
        <w:t>sampt</w:t>
      </w:r>
      <w:proofErr w:type="spellEnd"/>
      <w:r>
        <w:t xml:space="preserve"> aller </w:t>
      </w:r>
      <w:proofErr w:type="spellStart"/>
      <w:r>
        <w:t>heyligen</w:t>
      </w:r>
      <w:proofErr w:type="spellEnd"/>
      <w:r>
        <w:t xml:space="preserve"> leibe / </w:t>
      </w:r>
      <w:proofErr w:type="spellStart"/>
      <w:r>
        <w:t>seynem</w:t>
      </w:r>
      <w:proofErr w:type="spellEnd"/>
      <w:r>
        <w:t xml:space="preserve"> geistlichen </w:t>
      </w:r>
      <w:proofErr w:type="spellStart"/>
      <w:r>
        <w:t>himelischen</w:t>
      </w:r>
      <w:proofErr w:type="spellEnd"/>
      <w:r>
        <w:t xml:space="preserve"> unsterblichen leibe </w:t>
      </w:r>
      <w:proofErr w:type="spellStart"/>
      <w:r>
        <w:t>ehnlich</w:t>
      </w:r>
      <w:proofErr w:type="spellEnd"/>
      <w:r>
        <w:t xml:space="preserve"> </w:t>
      </w:r>
      <w:proofErr w:type="spellStart"/>
      <w:r>
        <w:t>machenn</w:t>
      </w:r>
      <w:proofErr w:type="spellEnd"/>
      <w:r>
        <w:t xml:space="preserve"> / </w:t>
      </w:r>
      <w:proofErr w:type="spellStart"/>
      <w:r>
        <w:t>unnd</w:t>
      </w:r>
      <w:proofErr w:type="spellEnd"/>
      <w:r>
        <w:t xml:space="preserve"> </w:t>
      </w:r>
      <w:proofErr w:type="spellStart"/>
      <w:r>
        <w:t>eyne</w:t>
      </w:r>
      <w:proofErr w:type="spellEnd"/>
      <w:r>
        <w:t xml:space="preserve"> solche </w:t>
      </w:r>
      <w:proofErr w:type="spellStart"/>
      <w:r>
        <w:t>frewde</w:t>
      </w:r>
      <w:proofErr w:type="spellEnd"/>
      <w:r>
        <w:t xml:space="preserve"> geben wird ewiglich / die </w:t>
      </w:r>
      <w:proofErr w:type="spellStart"/>
      <w:r>
        <w:t>keynes</w:t>
      </w:r>
      <w:proofErr w:type="spellEnd"/>
      <w:r>
        <w:t xml:space="preserve"> </w:t>
      </w:r>
      <w:proofErr w:type="spellStart"/>
      <w:r>
        <w:t>menschen</w:t>
      </w:r>
      <w:proofErr w:type="spellEnd"/>
      <w:r>
        <w:t xml:space="preserve"> </w:t>
      </w:r>
      <w:proofErr w:type="spellStart"/>
      <w:r>
        <w:t>auge</w:t>
      </w:r>
      <w:proofErr w:type="spellEnd"/>
      <w:r>
        <w:t xml:space="preserve"> nie </w:t>
      </w:r>
      <w:proofErr w:type="spellStart"/>
      <w:r>
        <w:t>gesehenn</w:t>
      </w:r>
      <w:proofErr w:type="spellEnd"/>
      <w:r>
        <w:t xml:space="preserve"> / noch </w:t>
      </w:r>
      <w:proofErr w:type="spellStart"/>
      <w:r>
        <w:t>ohre</w:t>
      </w:r>
      <w:proofErr w:type="spellEnd"/>
      <w:r>
        <w:t xml:space="preserve"> </w:t>
      </w:r>
      <w:proofErr w:type="spellStart"/>
      <w:r>
        <w:t>gehoert</w:t>
      </w:r>
      <w:proofErr w:type="spellEnd"/>
      <w:r>
        <w:t xml:space="preserve"> hat / noch in </w:t>
      </w:r>
      <w:proofErr w:type="spellStart"/>
      <w:r>
        <w:t>keynes</w:t>
      </w:r>
      <w:proofErr w:type="spellEnd"/>
      <w:r>
        <w:t xml:space="preserve"> </w:t>
      </w:r>
      <w:proofErr w:type="spellStart"/>
      <w:r>
        <w:t>menschen</w:t>
      </w:r>
      <w:proofErr w:type="spellEnd"/>
      <w:r>
        <w:t xml:space="preserve"> herz </w:t>
      </w:r>
      <w:proofErr w:type="spellStart"/>
      <w:r>
        <w:t>ye</w:t>
      </w:r>
      <w:proofErr w:type="spellEnd"/>
      <w:r>
        <w:t xml:space="preserve"> </w:t>
      </w:r>
      <w:proofErr w:type="spellStart"/>
      <w:r>
        <w:t>komen</w:t>
      </w:r>
      <w:proofErr w:type="spellEnd"/>
      <w:r>
        <w:t xml:space="preserve"> ist / wie auch S. </w:t>
      </w:r>
      <w:proofErr w:type="spellStart"/>
      <w:r>
        <w:t>Joanes</w:t>
      </w:r>
      <w:proofErr w:type="spellEnd"/>
      <w:r>
        <w:t xml:space="preserve"> zeuget da ehr spricht / 1. Jo. 3. Meine lieben / wir sind </w:t>
      </w:r>
      <w:proofErr w:type="spellStart"/>
      <w:r>
        <w:t>nhu</w:t>
      </w:r>
      <w:proofErr w:type="spellEnd"/>
      <w:r>
        <w:t xml:space="preserve"> </w:t>
      </w:r>
      <w:proofErr w:type="spellStart"/>
      <w:r>
        <w:t>kinder</w:t>
      </w:r>
      <w:proofErr w:type="spellEnd"/>
      <w:r>
        <w:t xml:space="preserve"> Gottes / </w:t>
      </w:r>
      <w:proofErr w:type="spellStart"/>
      <w:r>
        <w:t>unnd</w:t>
      </w:r>
      <w:proofErr w:type="spellEnd"/>
      <w:r>
        <w:t xml:space="preserve"> ist noch nicht erschienen / dass wir </w:t>
      </w:r>
      <w:proofErr w:type="spellStart"/>
      <w:r>
        <w:t>seyn</w:t>
      </w:r>
      <w:proofErr w:type="spellEnd"/>
      <w:r>
        <w:t xml:space="preserve"> </w:t>
      </w:r>
      <w:proofErr w:type="spellStart"/>
      <w:r>
        <w:t>werdenn</w:t>
      </w:r>
      <w:proofErr w:type="spellEnd"/>
      <w:r>
        <w:t xml:space="preserve"> / wir wissen aber / wen es </w:t>
      </w:r>
      <w:proofErr w:type="spellStart"/>
      <w:r>
        <w:t>erscheinenn</w:t>
      </w:r>
      <w:proofErr w:type="spellEnd"/>
      <w:r>
        <w:t xml:space="preserve"> wird / das wir ihm gleich sein werden / denn wir werden ihn sehen / wie ehr ist. </w:t>
      </w:r>
    </w:p>
    <w:p w14:paraId="74BB0104" w14:textId="77777777" w:rsidR="007245B2" w:rsidRDefault="007245B2" w:rsidP="007245B2">
      <w:pPr>
        <w:pStyle w:val="StandardWeb"/>
      </w:pPr>
      <w:r>
        <w:t xml:space="preserve">Gott </w:t>
      </w:r>
      <w:proofErr w:type="spellStart"/>
      <w:r>
        <w:t>sey</w:t>
      </w:r>
      <w:proofErr w:type="spellEnd"/>
      <w:r>
        <w:t xml:space="preserve"> lob ewig. </w:t>
      </w:r>
    </w:p>
    <w:p w14:paraId="70B623DF" w14:textId="1CBA8682" w:rsidR="007245B2" w:rsidRDefault="007245B2" w:rsidP="007245B2">
      <w:pPr>
        <w:pStyle w:val="StandardWeb"/>
      </w:pPr>
      <w:r>
        <w:rPr>
          <w:rStyle w:val="HTMLCode"/>
          <w:rFonts w:eastAsiaTheme="majorEastAsia"/>
        </w:rPr>
        <w:t>Aus dem Original abgeschrieben</w:t>
      </w:r>
      <w:r>
        <w:t xml:space="preserve"> </w:t>
      </w:r>
    </w:p>
    <w:p w14:paraId="0FD94F62" w14:textId="53B5637A" w:rsidR="00BD71A4" w:rsidRDefault="00BD71A4">
      <w:pPr>
        <w:spacing w:after="0" w:line="240" w:lineRule="auto"/>
        <w:rPr>
          <w:rFonts w:eastAsia="Times New Roman"/>
          <w:b/>
          <w:bCs/>
          <w:color w:val="000000"/>
          <w:kern w:val="36"/>
          <w:sz w:val="36"/>
          <w:szCs w:val="48"/>
          <w:lang w:eastAsia="de-DE"/>
        </w:rPr>
      </w:pPr>
      <w:r>
        <w:br w:type="page"/>
      </w:r>
    </w:p>
    <w:p w14:paraId="1EC72477" w14:textId="77777777" w:rsidR="00D5498D" w:rsidRPr="00D5498D" w:rsidRDefault="00D5498D" w:rsidP="008E63BE">
      <w:pPr>
        <w:pStyle w:val="berschrift1"/>
      </w:pPr>
      <w:r w:rsidRPr="00D5498D">
        <w:t>Quellen:</w:t>
      </w:r>
    </w:p>
    <w:p w14:paraId="58CEB61B"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0D2D1196" w14:textId="77777777" w:rsidR="00BD71A4" w:rsidRDefault="00A67D54"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150870ED" w14:textId="77777777" w:rsidR="00BD71A4" w:rsidRDefault="00A67D54"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7FE0E7DF" w14:textId="77777777" w:rsidR="00BD71A4" w:rsidRDefault="00A67D54"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722C438E" w14:textId="77777777" w:rsidR="00BD71A4" w:rsidRDefault="00A67D54"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27288E02"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9DC9A1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F1093D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A046204"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5531153C" w14:textId="77777777" w:rsidR="00082307" w:rsidRDefault="00BD71A4" w:rsidP="00BD71A4">
      <w:pPr>
        <w:pStyle w:val="berschrift1"/>
      </w:pPr>
      <w:r>
        <w:t>Spendenaufruf</w:t>
      </w:r>
    </w:p>
    <w:p w14:paraId="57087A35"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B45342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28EF4B8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7F32833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4FDFCB4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5785A8DF" w14:textId="77777777" w:rsidR="00BD71A4" w:rsidRDefault="00A67D54"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3DAC638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197411A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14D72AE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1D95F94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D89AB7C"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7E4"/>
    <w:rsid w:val="000700B0"/>
    <w:rsid w:val="00082307"/>
    <w:rsid w:val="000C66E5"/>
    <w:rsid w:val="000D088F"/>
    <w:rsid w:val="00122BD9"/>
    <w:rsid w:val="001F54C4"/>
    <w:rsid w:val="0022039F"/>
    <w:rsid w:val="00272484"/>
    <w:rsid w:val="00297F83"/>
    <w:rsid w:val="002E6D11"/>
    <w:rsid w:val="003067E4"/>
    <w:rsid w:val="00381C0C"/>
    <w:rsid w:val="00537F59"/>
    <w:rsid w:val="00636F93"/>
    <w:rsid w:val="007166CE"/>
    <w:rsid w:val="007245B2"/>
    <w:rsid w:val="00737EF6"/>
    <w:rsid w:val="00760119"/>
    <w:rsid w:val="007E1779"/>
    <w:rsid w:val="0083667B"/>
    <w:rsid w:val="008D7463"/>
    <w:rsid w:val="008E417E"/>
    <w:rsid w:val="008E63BE"/>
    <w:rsid w:val="00A67D54"/>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91857"/>
  <w15:chartTrackingRefBased/>
  <w15:docId w15:val="{8F7F7B1F-9FA2-4C91-8893-8B4203F28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7245B2"/>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41216859">
      <w:bodyDiv w:val="1"/>
      <w:marLeft w:val="0"/>
      <w:marRight w:val="0"/>
      <w:marTop w:val="0"/>
      <w:marBottom w:val="0"/>
      <w:divBdr>
        <w:top w:val="none" w:sz="0" w:space="0" w:color="auto"/>
        <w:left w:val="none" w:sz="0" w:space="0" w:color="auto"/>
        <w:bottom w:val="none" w:sz="0" w:space="0" w:color="auto"/>
        <w:right w:val="none" w:sz="0" w:space="0" w:color="auto"/>
      </w:divBdr>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9859858">
      <w:bodyDiv w:val="1"/>
      <w:marLeft w:val="0"/>
      <w:marRight w:val="0"/>
      <w:marTop w:val="0"/>
      <w:marBottom w:val="0"/>
      <w:divBdr>
        <w:top w:val="none" w:sz="0" w:space="0" w:color="auto"/>
        <w:left w:val="none" w:sz="0" w:space="0" w:color="auto"/>
        <w:bottom w:val="none" w:sz="0" w:space="0" w:color="auto"/>
        <w:right w:val="none" w:sz="0" w:space="0" w:color="auto"/>
      </w:divBdr>
      <w:divsChild>
        <w:div w:id="1305550045">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13</Pages>
  <Words>4138</Words>
  <Characters>26071</Characters>
  <Application>Microsoft Office Word</Application>
  <DocSecurity>0</DocSecurity>
  <Lines>217</Lines>
  <Paragraphs>60</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30149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Bekendnis des Glawbens</dc:title>
  <dc:subject/>
  <dc:creator>Draconites, Johannes</dc:creator>
  <cp:keywords/>
  <dc:description/>
  <cp:lastModifiedBy>webmaster@glaubensstimme.de</cp:lastModifiedBy>
  <cp:revision>3</cp:revision>
  <dcterms:created xsi:type="dcterms:W3CDTF">2021-11-21T15:29:00Z</dcterms:created>
  <dcterms:modified xsi:type="dcterms:W3CDTF">2021-11-21T19:43:00Z</dcterms:modified>
  <dc:language>de</dc:language>
</cp:coreProperties>
</file>